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7ACD9">
      <w:pPr>
        <w:spacing w:before="120" w:after="120"/>
        <w:rPr>
          <w:sz w:val="20"/>
          <w:szCs w:val="20"/>
        </w:rPr>
      </w:pPr>
    </w:p>
    <w:p w14:paraId="443542A0">
      <w:pPr>
        <w:sectPr>
          <w:headerReference r:id="rId5" w:type="default"/>
          <w:footerReference r:id="rId6" w:type="default"/>
          <w:pgSz w:w="11906" w:h="16838"/>
          <w:pgMar w:top="1183" w:right="1418" w:bottom="1701" w:left="1418" w:header="1126" w:footer="851" w:gutter="0"/>
          <w:pgNumType w:fmt="decimal"/>
          <w:cols w:space="720" w:num="1"/>
          <w:formProt w:val="0"/>
          <w:docGrid w:linePitch="360" w:charSpace="0"/>
        </w:sectPr>
      </w:pPr>
    </w:p>
    <w:p w14:paraId="38034238">
      <w:pPr>
        <w:rPr>
          <w:sz w:val="20"/>
          <w:szCs w:val="20"/>
        </w:rPr>
      </w:pPr>
    </w:p>
    <w:p w14:paraId="2D3E8742">
      <w:pPr>
        <w:rPr>
          <w:sz w:val="20"/>
          <w:szCs w:val="20"/>
        </w:rPr>
      </w:pPr>
    </w:p>
    <w:p w14:paraId="4ABAA4F9">
      <w:pPr>
        <w:jc w:val="center"/>
        <w:rPr>
          <w:rStyle w:val="41"/>
          <w:sz w:val="20"/>
          <w:szCs w:val="20"/>
        </w:rPr>
      </w:pPr>
    </w:p>
    <w:p w14:paraId="2DC02EC8">
      <w:pPr>
        <w:jc w:val="center"/>
        <w:rPr>
          <w:rStyle w:val="41"/>
          <w:sz w:val="20"/>
          <w:szCs w:val="20"/>
        </w:rPr>
      </w:pPr>
      <w:r>
        <w:rPr>
          <w:rStyle w:val="41"/>
          <w:sz w:val="20"/>
          <w:szCs w:val="20"/>
        </w:rPr>
        <w:t>MARCHÉ PUBLIC DE SERVICES</w:t>
      </w:r>
    </w:p>
    <w:p w14:paraId="1C26C212">
      <w:pPr>
        <w:jc w:val="center"/>
        <w:rPr>
          <w:rStyle w:val="41"/>
          <w:sz w:val="20"/>
          <w:szCs w:val="20"/>
        </w:rPr>
      </w:pPr>
      <w:r>
        <w:rPr>
          <w:rStyle w:val="41"/>
          <w:sz w:val="20"/>
          <w:szCs w:val="20"/>
        </w:rPr>
        <w:t>Procédure adaptée</w:t>
      </w:r>
    </w:p>
    <w:p w14:paraId="6E9EC18E">
      <w:pPr>
        <w:jc w:val="center"/>
        <w:rPr>
          <w:sz w:val="20"/>
          <w:szCs w:val="20"/>
        </w:rPr>
      </w:pPr>
    </w:p>
    <w:p w14:paraId="63F34899">
      <w:pPr>
        <w:pStyle w:val="13"/>
        <w:spacing w:before="240" w:after="0"/>
        <w:rPr>
          <w:sz w:val="20"/>
          <w:szCs w:val="20"/>
          <w:lang w:val="fr-FR"/>
        </w:rPr>
      </w:pPr>
      <w:bookmarkStart w:id="0" w:name="_Hlk177049246"/>
      <w:bookmarkStart w:id="1" w:name="_Hlk178169239"/>
      <w:r>
        <w:rPr>
          <w:sz w:val="20"/>
          <w:szCs w:val="20"/>
        </w:rPr>
        <w:t>PRESTATIONS DE FORMATION</w:t>
      </w:r>
      <w:r>
        <w:rPr>
          <w:sz w:val="20"/>
          <w:szCs w:val="20"/>
          <w:lang w:val="fr-FR"/>
        </w:rPr>
        <w:t xml:space="preserve"> INFORMATIQUE</w:t>
      </w:r>
      <w:bookmarkEnd w:id="0"/>
      <w:bookmarkEnd w:id="1"/>
    </w:p>
    <w:p w14:paraId="652E1F6D">
      <w:pPr>
        <w:pStyle w:val="13"/>
        <w:spacing w:before="240" w:after="0"/>
        <w:rPr>
          <w:sz w:val="20"/>
          <w:szCs w:val="20"/>
          <w:lang w:val="fr-FR"/>
        </w:rPr>
      </w:pPr>
      <w:r>
        <w:rPr>
          <w:sz w:val="20"/>
          <w:szCs w:val="20"/>
          <w:lang w:val="fr-FR"/>
        </w:rPr>
        <w:t xml:space="preserve">RELATIF AUX DEVELOPPEURS D’APPLICATIONS MOBILES </w:t>
      </w:r>
    </w:p>
    <w:p w14:paraId="57DE1B65"/>
    <w:p w14:paraId="5611EF69"/>
    <w:p w14:paraId="5E130B2A"/>
    <w:p w14:paraId="11988A4B">
      <w:pPr>
        <w:pStyle w:val="13"/>
        <w:rPr>
          <w:rStyle w:val="41"/>
          <w:b w:val="0"/>
          <w:iCs w:val="0"/>
          <w:sz w:val="20"/>
          <w:szCs w:val="20"/>
        </w:rPr>
      </w:pPr>
      <w:r>
        <w:rPr>
          <w:rStyle w:val="41"/>
          <w:b w:val="0"/>
          <w:iCs w:val="0"/>
          <w:sz w:val="20"/>
          <w:szCs w:val="20"/>
        </w:rPr>
        <w:t>CAHIER DES CLAUSES PARTICULIÈRES VALANT ACTE D’ENGAGEMENT (CCP-AE)</w:t>
      </w:r>
    </w:p>
    <w:p w14:paraId="2071401D">
      <w:pPr>
        <w:rPr>
          <w:rStyle w:val="41"/>
          <w:sz w:val="20"/>
          <w:szCs w:val="20"/>
        </w:rPr>
      </w:pPr>
    </w:p>
    <w:p w14:paraId="54A15BFE">
      <w:pPr>
        <w:jc w:val="center"/>
        <w:rPr>
          <w:sz w:val="20"/>
          <w:szCs w:val="20"/>
        </w:rPr>
      </w:pPr>
      <w:r>
        <w:rPr>
          <w:rStyle w:val="41"/>
          <w:sz w:val="20"/>
          <w:szCs w:val="20"/>
        </w:rPr>
        <w:t>GBM N° 2</w:t>
      </w:r>
      <w:r>
        <w:rPr>
          <w:rStyle w:val="41"/>
          <w:sz w:val="20"/>
          <w:szCs w:val="20"/>
          <w:lang w:val="fr-FR"/>
        </w:rPr>
        <w:t>6009</w:t>
      </w:r>
    </w:p>
    <w:p w14:paraId="6533C952">
      <w:pPr>
        <w:rPr>
          <w:sz w:val="20"/>
          <w:szCs w:val="20"/>
        </w:rPr>
      </w:pPr>
    </w:p>
    <w:p w14:paraId="471A7941">
      <w:pPr>
        <w:pBdr>
          <w:top w:val="single" w:color="000000" w:sz="4" w:space="1"/>
          <w:left w:val="single" w:color="000000" w:sz="4" w:space="4"/>
          <w:bottom w:val="single" w:color="000000" w:sz="4" w:space="1"/>
          <w:right w:val="single" w:color="000000" w:sz="4" w:space="4"/>
        </w:pBdr>
        <w:jc w:val="center"/>
        <w:rPr>
          <w:sz w:val="20"/>
          <w:szCs w:val="20"/>
        </w:rPr>
      </w:pPr>
      <w:r>
        <w:rPr>
          <w:sz w:val="20"/>
          <w:szCs w:val="20"/>
        </w:rPr>
        <w:t>Marché n°</w:t>
      </w:r>
    </w:p>
    <w:p w14:paraId="1EAFF7FE">
      <w:pPr>
        <w:pBdr>
          <w:top w:val="single" w:color="000000" w:sz="4" w:space="1"/>
          <w:left w:val="single" w:color="000000" w:sz="4" w:space="4"/>
          <w:bottom w:val="single" w:color="000000" w:sz="4" w:space="1"/>
          <w:right w:val="single" w:color="000000" w:sz="4" w:space="4"/>
        </w:pBdr>
        <w:jc w:val="center"/>
        <w:rPr>
          <w:sz w:val="20"/>
          <w:szCs w:val="20"/>
        </w:rPr>
      </w:pPr>
    </w:p>
    <w:p w14:paraId="7CDCD31E">
      <w:pPr>
        <w:pBdr>
          <w:top w:val="single" w:color="000000" w:sz="4" w:space="1"/>
          <w:left w:val="single" w:color="000000" w:sz="4" w:space="4"/>
          <w:bottom w:val="single" w:color="000000" w:sz="4" w:space="1"/>
          <w:right w:val="single" w:color="000000" w:sz="4" w:space="4"/>
        </w:pBdr>
        <w:jc w:val="center"/>
        <w:rPr>
          <w:sz w:val="20"/>
          <w:szCs w:val="20"/>
        </w:rPr>
      </w:pPr>
    </w:p>
    <w:p w14:paraId="36380102">
      <w:pPr>
        <w:pBdr>
          <w:top w:val="single" w:color="000000" w:sz="4" w:space="1"/>
          <w:left w:val="single" w:color="000000" w:sz="4" w:space="4"/>
          <w:bottom w:val="single" w:color="000000" w:sz="4" w:space="1"/>
          <w:right w:val="single" w:color="000000" w:sz="4" w:space="4"/>
        </w:pBdr>
        <w:jc w:val="center"/>
        <w:rPr>
          <w:sz w:val="20"/>
          <w:szCs w:val="20"/>
        </w:rPr>
      </w:pPr>
    </w:p>
    <w:p w14:paraId="61DDD96A">
      <w:pPr>
        <w:jc w:val="center"/>
        <w:rPr>
          <w:sz w:val="20"/>
          <w:szCs w:val="20"/>
        </w:rPr>
      </w:pPr>
    </w:p>
    <w:p w14:paraId="5D7D91CF">
      <w:pPr>
        <w:jc w:val="center"/>
        <w:rPr>
          <w:sz w:val="20"/>
          <w:szCs w:val="20"/>
        </w:rPr>
      </w:pPr>
    </w:p>
    <w:p w14:paraId="239DF91B">
      <w:pPr>
        <w:pStyle w:val="70"/>
        <w:shd w:val="clear" w:color="auto" w:fill="C2E0EB" w:themeFill="accent5" w:themeFillTint="66"/>
        <w:jc w:val="center"/>
        <w:rPr>
          <w:b/>
          <w:bCs/>
          <w:sz w:val="20"/>
          <w:szCs w:val="20"/>
        </w:rPr>
      </w:pPr>
      <w:r>
        <w:rPr>
          <w:b/>
          <w:bCs/>
          <w:sz w:val="20"/>
          <w:szCs w:val="20"/>
        </w:rPr>
        <w:t>Service responsable de la passation du marché :</w:t>
      </w:r>
    </w:p>
    <w:p w14:paraId="445D3EA1">
      <w:pPr>
        <w:pStyle w:val="70"/>
        <w:shd w:val="clear" w:color="auto" w:fill="C2E0EB" w:themeFill="accent5" w:themeFillTint="66"/>
        <w:jc w:val="center"/>
        <w:rPr>
          <w:sz w:val="20"/>
          <w:szCs w:val="20"/>
        </w:rPr>
      </w:pPr>
      <w:r>
        <w:rPr>
          <w:sz w:val="20"/>
          <w:szCs w:val="20"/>
        </w:rPr>
        <w:t>Secrétariat Général</w:t>
      </w:r>
    </w:p>
    <w:p w14:paraId="325457A6">
      <w:pPr>
        <w:pStyle w:val="70"/>
        <w:shd w:val="clear" w:color="auto" w:fill="C2E0EB" w:themeFill="accent5" w:themeFillTint="66"/>
        <w:jc w:val="center"/>
        <w:rPr>
          <w:sz w:val="20"/>
          <w:szCs w:val="20"/>
        </w:rPr>
      </w:pPr>
      <w:r>
        <w:rPr>
          <w:sz w:val="20"/>
          <w:szCs w:val="20"/>
        </w:rPr>
        <w:t>Service des Achats et des Marchés</w:t>
      </w:r>
    </w:p>
    <w:p w14:paraId="201D0DE8">
      <w:pPr>
        <w:pStyle w:val="70"/>
        <w:shd w:val="clear" w:color="auto" w:fill="C2E0EB" w:themeFill="accent5" w:themeFillTint="66"/>
        <w:jc w:val="center"/>
        <w:rPr>
          <w:sz w:val="20"/>
          <w:szCs w:val="20"/>
        </w:rPr>
      </w:pPr>
      <w:r>
        <w:rPr>
          <w:sz w:val="20"/>
          <w:szCs w:val="20"/>
        </w:rPr>
        <w:t>Département des marchés</w:t>
      </w:r>
    </w:p>
    <w:p w14:paraId="686171BE">
      <w:pPr>
        <w:pStyle w:val="70"/>
        <w:shd w:val="clear" w:color="auto" w:fill="C2E0EB" w:themeFill="accent5" w:themeFillTint="66"/>
        <w:jc w:val="center"/>
        <w:rPr>
          <w:sz w:val="20"/>
          <w:szCs w:val="20"/>
        </w:rPr>
      </w:pPr>
      <w:r>
        <w:rPr>
          <w:sz w:val="20"/>
          <w:szCs w:val="20"/>
        </w:rPr>
        <w:t>73 avenue de Paris</w:t>
      </w:r>
    </w:p>
    <w:p w14:paraId="19F85409">
      <w:pPr>
        <w:pStyle w:val="70"/>
        <w:shd w:val="clear" w:color="auto" w:fill="C2E0EB" w:themeFill="accent5" w:themeFillTint="66"/>
        <w:jc w:val="center"/>
        <w:rPr>
          <w:sz w:val="20"/>
          <w:szCs w:val="20"/>
        </w:rPr>
      </w:pPr>
      <w:r>
        <w:rPr>
          <w:sz w:val="20"/>
          <w:szCs w:val="20"/>
        </w:rPr>
        <w:t>94165 Saint-Mandé CEDEX</w:t>
      </w:r>
    </w:p>
    <w:p w14:paraId="41FA0DCC">
      <w:pPr>
        <w:rPr>
          <w:sz w:val="20"/>
          <w:szCs w:val="20"/>
        </w:rPr>
      </w:pPr>
    </w:p>
    <w:p w14:paraId="37A1308F">
      <w:pPr>
        <w:rPr>
          <w:sz w:val="20"/>
          <w:szCs w:val="20"/>
        </w:rPr>
      </w:pPr>
    </w:p>
    <w:p w14:paraId="05A4218E">
      <w:pPr>
        <w:rPr>
          <w:sz w:val="20"/>
          <w:szCs w:val="20"/>
        </w:rPr>
      </w:pPr>
    </w:p>
    <w:p w14:paraId="5381018A">
      <w:pPr>
        <w:rPr>
          <w:sz w:val="20"/>
          <w:szCs w:val="20"/>
        </w:rPr>
        <w:sectPr>
          <w:type w:val="continuous"/>
          <w:pgSz w:w="11906" w:h="16838"/>
          <w:pgMar w:top="1183" w:right="1418" w:bottom="1701" w:left="1418" w:header="1126" w:footer="851" w:gutter="0"/>
          <w:cols w:space="720" w:num="1"/>
          <w:formProt w:val="0"/>
          <w:docGrid w:linePitch="360" w:charSpace="0"/>
        </w:sectPr>
      </w:pPr>
      <w:r>
        <w:br w:type="page"/>
      </w:r>
    </w:p>
    <w:p w14:paraId="5B5D2C2E">
      <w:pPr>
        <w:pStyle w:val="2"/>
        <w:ind w:left="431" w:hanging="431"/>
        <w:rPr>
          <w:sz w:val="20"/>
          <w:szCs w:val="20"/>
        </w:rPr>
      </w:pPr>
      <w:r>
        <w:rPr>
          <w:sz w:val="20"/>
          <w:szCs w:val="20"/>
        </w:rPr>
        <w:t>IDENTIFICATION DES PARTIES</w:t>
      </w:r>
    </w:p>
    <w:p w14:paraId="11FE878C">
      <w:pPr>
        <w:pStyle w:val="3"/>
        <w:rPr>
          <w:sz w:val="20"/>
          <w:szCs w:val="20"/>
        </w:rPr>
      </w:pPr>
      <w:r>
        <w:rPr>
          <w:sz w:val="20"/>
          <w:szCs w:val="20"/>
        </w:rPr>
        <w:t>Désignation de l’acheteur</w:t>
      </w:r>
    </w:p>
    <w:p w14:paraId="73944CA3">
      <w:pPr>
        <w:spacing w:before="120" w:after="120"/>
        <w:contextualSpacing/>
        <w:rPr>
          <w:sz w:val="20"/>
          <w:szCs w:val="20"/>
        </w:rPr>
      </w:pPr>
      <w:r>
        <w:rPr>
          <w:sz w:val="20"/>
          <w:szCs w:val="20"/>
        </w:rPr>
        <w:t>Institut national de l’information géographique et forestière (IGN)</w:t>
      </w:r>
    </w:p>
    <w:p w14:paraId="4661E0AD">
      <w:pPr>
        <w:spacing w:before="120" w:after="120"/>
        <w:contextualSpacing/>
        <w:rPr>
          <w:sz w:val="20"/>
          <w:szCs w:val="20"/>
        </w:rPr>
      </w:pPr>
      <w:bookmarkStart w:id="2" w:name="_Hlk177469089"/>
      <w:r>
        <w:rPr>
          <w:sz w:val="20"/>
          <w:szCs w:val="20"/>
        </w:rPr>
        <w:t>73, avenue de paris – 94165 Saint-Mandé</w:t>
      </w:r>
      <w:bookmarkEnd w:id="2"/>
    </w:p>
    <w:p w14:paraId="32F512B4">
      <w:pPr>
        <w:spacing w:before="120" w:after="120"/>
        <w:contextualSpacing/>
        <w:rPr>
          <w:sz w:val="20"/>
          <w:szCs w:val="20"/>
        </w:rPr>
      </w:pPr>
      <w:r>
        <w:rPr>
          <w:sz w:val="20"/>
          <w:szCs w:val="20"/>
        </w:rPr>
        <w:t xml:space="preserve">Tél. : 01 43 98 82 16 </w:t>
      </w:r>
    </w:p>
    <w:p w14:paraId="5D865CA5">
      <w:pPr>
        <w:rPr>
          <w:sz w:val="20"/>
          <w:szCs w:val="20"/>
        </w:rPr>
      </w:pPr>
      <w:r>
        <w:rPr>
          <w:sz w:val="20"/>
          <w:szCs w:val="20"/>
        </w:rPr>
        <w:t xml:space="preserve">Courriel : </w:t>
      </w:r>
      <w:r>
        <w:fldChar w:fldCharType="begin"/>
      </w:r>
      <w:r>
        <w:instrText xml:space="preserve"> HYPERLINK "mailto:marches-publics@ign.fr" \h </w:instrText>
      </w:r>
      <w:r>
        <w:fldChar w:fldCharType="separate"/>
      </w:r>
      <w:r>
        <w:rPr>
          <w:rStyle w:val="38"/>
          <w:sz w:val="20"/>
          <w:szCs w:val="20"/>
        </w:rPr>
        <w:t>marches-publics@ign.fr</w:t>
      </w:r>
      <w:r>
        <w:rPr>
          <w:rStyle w:val="38"/>
          <w:sz w:val="20"/>
          <w:szCs w:val="20"/>
        </w:rPr>
        <w:fldChar w:fldCharType="end"/>
      </w:r>
    </w:p>
    <w:p w14:paraId="386A382A">
      <w:pPr>
        <w:rPr>
          <w:sz w:val="20"/>
          <w:szCs w:val="20"/>
        </w:rPr>
      </w:pPr>
      <w:r>
        <w:rPr>
          <w:sz w:val="20"/>
          <w:szCs w:val="20"/>
        </w:rPr>
        <w:t>Représentant</w:t>
      </w:r>
      <w:r>
        <w:rPr>
          <w:rFonts w:ascii="Calibri" w:hAnsi="Calibri" w:cs="Calibri"/>
          <w:sz w:val="20"/>
          <w:szCs w:val="20"/>
        </w:rPr>
        <w:t> </w:t>
      </w:r>
      <w:r>
        <w:rPr>
          <w:sz w:val="20"/>
          <w:szCs w:val="20"/>
        </w:rPr>
        <w:t>: SORIANO Sébastien, directeur général, nommé par décret du 16</w:t>
      </w:r>
      <w:r>
        <w:rPr>
          <w:rFonts w:ascii="Calibri" w:hAnsi="Calibri" w:cs="Calibri"/>
          <w:sz w:val="20"/>
          <w:szCs w:val="20"/>
        </w:rPr>
        <w:t> </w:t>
      </w:r>
      <w:r>
        <w:rPr>
          <w:sz w:val="20"/>
          <w:szCs w:val="20"/>
        </w:rPr>
        <w:t>décembre 2020 (JORF n° 0304 du 17 décembre 2020)</w:t>
      </w:r>
    </w:p>
    <w:p w14:paraId="610F3D83">
      <w:pPr>
        <w:pStyle w:val="3"/>
        <w:rPr>
          <w:sz w:val="20"/>
          <w:szCs w:val="20"/>
        </w:rPr>
      </w:pPr>
      <w:r>
        <w:rPr>
          <w:sz w:val="20"/>
          <w:szCs w:val="20"/>
        </w:rPr>
        <w:t>Identification du titulaire</w:t>
      </w:r>
    </w:p>
    <w:p w14:paraId="6B56B3C3">
      <w:pPr>
        <w:rPr>
          <w:sz w:val="20"/>
          <w:szCs w:val="20"/>
        </w:rPr>
      </w:pPr>
      <w:r>
        <w:rPr>
          <w:sz w:val="20"/>
          <w:szCs w:val="20"/>
        </w:rPr>
        <w:t>Nom commercial et dénomination sociale de l’unité ou de l’établissement qui exécutera la prestation :</w:t>
      </w:r>
    </w:p>
    <w:p w14:paraId="1E9A0F92">
      <w:pPr>
        <w:rPr>
          <w:sz w:val="20"/>
          <w:szCs w:val="20"/>
        </w:rPr>
      </w:pPr>
    </w:p>
    <w:p w14:paraId="5E7A32AF">
      <w:pPr>
        <w:rPr>
          <w:sz w:val="20"/>
          <w:szCs w:val="20"/>
        </w:rPr>
      </w:pPr>
      <w:r>
        <w:rPr>
          <w:sz w:val="20"/>
          <w:szCs w:val="20"/>
        </w:rPr>
        <w:t>Adresse postale et du siège social (si elle est différente de l’adresse postale) :</w:t>
      </w:r>
    </w:p>
    <w:p w14:paraId="260A928F">
      <w:pPr>
        <w:rPr>
          <w:sz w:val="20"/>
          <w:szCs w:val="20"/>
        </w:rPr>
      </w:pPr>
    </w:p>
    <w:p w14:paraId="05C60969">
      <w:pPr>
        <w:rPr>
          <w:sz w:val="20"/>
          <w:szCs w:val="20"/>
        </w:rPr>
      </w:pPr>
      <w:r>
        <w:rPr>
          <w:sz w:val="20"/>
          <w:szCs w:val="20"/>
        </w:rPr>
        <w:t>Adresse électronique :</w:t>
      </w:r>
    </w:p>
    <w:p w14:paraId="4AD0FAE3">
      <w:pPr>
        <w:rPr>
          <w:sz w:val="20"/>
          <w:szCs w:val="20"/>
        </w:rPr>
      </w:pPr>
    </w:p>
    <w:p w14:paraId="3E784504">
      <w:pPr>
        <w:rPr>
          <w:sz w:val="20"/>
          <w:szCs w:val="20"/>
        </w:rPr>
      </w:pPr>
      <w:r>
        <w:rPr>
          <w:sz w:val="20"/>
          <w:szCs w:val="20"/>
        </w:rPr>
        <w:t>Numéros de téléphone :</w:t>
      </w:r>
    </w:p>
    <w:p w14:paraId="7B3AAECF">
      <w:pPr>
        <w:rPr>
          <w:sz w:val="20"/>
          <w:szCs w:val="20"/>
        </w:rPr>
      </w:pPr>
    </w:p>
    <w:p w14:paraId="2D30EE17">
      <w:pPr>
        <w:rPr>
          <w:sz w:val="20"/>
          <w:szCs w:val="20"/>
        </w:rPr>
      </w:pPr>
      <w:r>
        <w:rPr>
          <w:sz w:val="20"/>
          <w:szCs w:val="20"/>
        </w:rPr>
        <w:t>Numéro de SIRET :</w:t>
      </w:r>
    </w:p>
    <w:p w14:paraId="31DBA4FA">
      <w:pPr>
        <w:pStyle w:val="2"/>
        <w:rPr>
          <w:sz w:val="20"/>
          <w:szCs w:val="20"/>
        </w:rPr>
      </w:pPr>
      <w:r>
        <w:rPr>
          <w:sz w:val="20"/>
          <w:szCs w:val="20"/>
        </w:rPr>
        <w:t>OBJET DU MARCHÉ ET ALLOTISSEMENT</w:t>
      </w:r>
    </w:p>
    <w:p w14:paraId="597D23CF">
      <w:pPr>
        <w:rPr>
          <w:rStyle w:val="41"/>
          <w:rFonts w:hint="default"/>
          <w:sz w:val="20"/>
          <w:szCs w:val="20"/>
          <w:lang w:val="fr-FR"/>
        </w:rPr>
      </w:pPr>
      <w:r>
        <w:rPr>
          <w:sz w:val="20"/>
          <w:szCs w:val="20"/>
        </w:rPr>
        <w:t>Le présent marché a pour objet la réalisation d</w:t>
      </w:r>
      <w:r>
        <w:rPr>
          <w:sz w:val="20"/>
          <w:szCs w:val="20"/>
          <w:lang w:val="fr-FR"/>
        </w:rPr>
        <w:t xml:space="preserve">’une </w:t>
      </w:r>
      <w:r>
        <w:rPr>
          <w:sz w:val="20"/>
          <w:szCs w:val="20"/>
        </w:rPr>
        <w:t xml:space="preserve">prestation de </w:t>
      </w:r>
      <w:r>
        <w:rPr>
          <w:rStyle w:val="41"/>
          <w:sz w:val="20"/>
          <w:szCs w:val="20"/>
        </w:rPr>
        <w:t xml:space="preserve">formation </w:t>
      </w:r>
      <w:bookmarkStart w:id="3" w:name="_Hlk187147929"/>
      <w:r>
        <w:rPr>
          <w:rStyle w:val="41"/>
          <w:sz w:val="20"/>
          <w:szCs w:val="20"/>
          <w:lang w:val="fr-FR"/>
        </w:rPr>
        <w:t>relative aux développeurs d’applications mobiles</w:t>
      </w:r>
      <w:bookmarkEnd w:id="3"/>
      <w:r>
        <w:rPr>
          <w:rStyle w:val="41"/>
          <w:rFonts w:hint="default"/>
          <w:sz w:val="20"/>
          <w:szCs w:val="20"/>
          <w:lang w:val="fr-FR"/>
        </w:rPr>
        <w:t>.</w:t>
      </w:r>
    </w:p>
    <w:p w14:paraId="0893781B">
      <w:pPr>
        <w:pStyle w:val="2"/>
        <w:rPr>
          <w:sz w:val="20"/>
          <w:szCs w:val="20"/>
        </w:rPr>
      </w:pPr>
      <w:bookmarkStart w:id="4" w:name="_Hlk178342406"/>
      <w:r>
        <w:rPr>
          <w:sz w:val="20"/>
          <w:szCs w:val="20"/>
        </w:rPr>
        <w:t xml:space="preserve">DISPOSITIONS TECHNIQUES </w:t>
      </w:r>
      <w:bookmarkEnd w:id="4"/>
    </w:p>
    <w:p w14:paraId="69A1B4B7">
      <w:pPr>
        <w:pStyle w:val="3"/>
        <w:spacing w:before="240" w:after="240"/>
        <w:ind w:left="578" w:hanging="578"/>
        <w:rPr>
          <w:sz w:val="20"/>
          <w:szCs w:val="20"/>
        </w:rPr>
      </w:pPr>
      <w:r>
        <w:rPr>
          <w:sz w:val="20"/>
          <w:szCs w:val="20"/>
        </w:rPr>
        <w:t>Contexte et enjeux</w:t>
      </w:r>
    </w:p>
    <w:p w14:paraId="5F92255F">
      <w:pPr>
        <w:rPr>
          <w:sz w:val="20"/>
          <w:szCs w:val="20"/>
          <w:lang w:val="fr-FR"/>
        </w:rPr>
      </w:pPr>
      <w:r>
        <w:rPr>
          <w:sz w:val="20"/>
          <w:szCs w:val="20"/>
          <w:lang w:val="fr-FR"/>
        </w:rPr>
        <w:t>Dans le cadre de la « méthode produit » , il a été acté que l’application mobile « Géodésie de Poche » doit être re</w:t>
      </w:r>
      <w:r>
        <w:rPr>
          <w:rFonts w:hint="default"/>
          <w:sz w:val="20"/>
          <w:szCs w:val="20"/>
          <w:lang w:val="fr-FR"/>
        </w:rPr>
        <w:t>-</w:t>
      </w:r>
      <w:r>
        <w:rPr>
          <w:sz w:val="20"/>
          <w:szCs w:val="20"/>
          <w:lang w:val="fr-FR"/>
        </w:rPr>
        <w:t xml:space="preserve">développée et maintenue </w:t>
      </w:r>
      <w:r>
        <w:rPr>
          <w:rFonts w:hint="default"/>
          <w:sz w:val="20"/>
          <w:szCs w:val="20"/>
          <w:lang w:val="fr-FR"/>
        </w:rPr>
        <w:t>a</w:t>
      </w:r>
      <w:r>
        <w:rPr>
          <w:sz w:val="20"/>
          <w:szCs w:val="20"/>
          <w:lang w:val="fr-FR"/>
        </w:rPr>
        <w:t>u S</w:t>
      </w:r>
      <w:r>
        <w:rPr>
          <w:rFonts w:hint="default"/>
          <w:sz w:val="20"/>
          <w:szCs w:val="20"/>
          <w:lang w:val="fr-FR"/>
        </w:rPr>
        <w:t>ervice de Géodésie et de Métrologie de l’IGN</w:t>
      </w:r>
      <w:r>
        <w:rPr>
          <w:sz w:val="20"/>
          <w:szCs w:val="20"/>
          <w:lang w:val="fr-FR"/>
        </w:rPr>
        <w:t>. Les développeurs doivent être formés aux spécificités des développements mobiles avec des choix techniques liées aux autres applications mobiles de l’IGN (Carte IGN et Espace Co mobile).</w:t>
      </w:r>
    </w:p>
    <w:p w14:paraId="17D66BF4">
      <w:pPr>
        <w:rPr>
          <w:sz w:val="20"/>
          <w:szCs w:val="20"/>
          <w:lang w:val="fr-FR"/>
        </w:rPr>
      </w:pPr>
      <w:r>
        <w:rPr>
          <w:sz w:val="20"/>
          <w:szCs w:val="20"/>
          <w:lang w:val="fr-FR"/>
        </w:rPr>
        <w:t>Nous avons donc besoin d’une formation à Capacitor, React et Ionic.</w:t>
      </w:r>
    </w:p>
    <w:p w14:paraId="029609B6">
      <w:pPr>
        <w:numPr>
          <w:ilvl w:val="0"/>
          <w:numId w:val="8"/>
        </w:numPr>
        <w:ind w:left="420" w:hanging="420"/>
        <w:rPr>
          <w:sz w:val="20"/>
          <w:szCs w:val="20"/>
          <w:lang w:val="fr-FR"/>
        </w:rPr>
      </w:pPr>
      <w:r>
        <w:rPr>
          <w:sz w:val="20"/>
          <w:szCs w:val="20"/>
          <w:lang w:val="fr-FR"/>
        </w:rPr>
        <w:t>Capacitor : un outil qui permet de transformer un site ou une application web en application mobile (Android / iOS).</w:t>
      </w:r>
    </w:p>
    <w:p w14:paraId="73C8636C">
      <w:pPr>
        <w:numPr>
          <w:ilvl w:val="0"/>
          <w:numId w:val="8"/>
        </w:numPr>
        <w:ind w:left="420" w:hanging="420"/>
        <w:rPr>
          <w:sz w:val="20"/>
          <w:szCs w:val="20"/>
          <w:lang w:val="fr-FR"/>
        </w:rPr>
      </w:pPr>
      <w:r>
        <w:rPr>
          <w:sz w:val="20"/>
          <w:szCs w:val="20"/>
          <w:lang w:val="fr-FR"/>
        </w:rPr>
        <w:t>React : une technologie pour créer des interfaces d’applications et de sites web interactifs (boutons, écrans, formulaires…).</w:t>
      </w:r>
    </w:p>
    <w:p w14:paraId="380CEA45">
      <w:pPr>
        <w:numPr>
          <w:ilvl w:val="0"/>
          <w:numId w:val="8"/>
        </w:numPr>
        <w:ind w:left="420" w:hanging="420"/>
        <w:rPr>
          <w:sz w:val="20"/>
          <w:szCs w:val="20"/>
          <w:lang w:val="fr-FR"/>
        </w:rPr>
      </w:pPr>
      <w:bookmarkStart w:id="5" w:name="_Hlk182991395"/>
      <w:r>
        <w:rPr>
          <w:sz w:val="20"/>
          <w:szCs w:val="20"/>
          <w:lang w:val="fr-FR"/>
        </w:rPr>
        <w:t>Ionic : une plateforme pour créer des applications mobiles en utilisant des technologies web, sans repartir de zéro pour chaque téléphone.</w:t>
      </w:r>
      <w:bookmarkEnd w:id="5"/>
    </w:p>
    <w:p w14:paraId="440DB241">
      <w:pPr>
        <w:pStyle w:val="3"/>
        <w:rPr>
          <w:sz w:val="20"/>
          <w:szCs w:val="20"/>
        </w:rPr>
      </w:pPr>
      <w:r>
        <w:rPr>
          <w:sz w:val="20"/>
          <w:szCs w:val="20"/>
        </w:rPr>
        <w:t>Objectifs attendus de la formation</w:t>
      </w:r>
    </w:p>
    <w:p w14:paraId="4FBBFB47">
      <w:pPr>
        <w:numPr>
          <w:ilvl w:val="0"/>
          <w:numId w:val="8"/>
        </w:numPr>
        <w:ind w:left="420" w:hanging="420"/>
        <w:rPr>
          <w:sz w:val="20"/>
          <w:szCs w:val="20"/>
          <w:lang w:val="fr-FR"/>
        </w:rPr>
      </w:pPr>
      <w:r>
        <w:rPr>
          <w:sz w:val="20"/>
          <w:szCs w:val="20"/>
          <w:lang w:val="fr-FR" w:eastAsia="zh-CN"/>
        </w:rPr>
        <w:t>Comprendre l’écosystème Ionic, Capacitor et React</w:t>
      </w:r>
    </w:p>
    <w:p w14:paraId="26071751">
      <w:pPr>
        <w:numPr>
          <w:ilvl w:val="0"/>
          <w:numId w:val="8"/>
        </w:numPr>
        <w:ind w:left="420" w:hanging="420"/>
        <w:rPr>
          <w:sz w:val="20"/>
          <w:szCs w:val="20"/>
          <w:lang w:val="fr-FR"/>
        </w:rPr>
      </w:pPr>
      <w:r>
        <w:rPr>
          <w:sz w:val="20"/>
          <w:szCs w:val="20"/>
          <w:lang w:val="fr-FR" w:eastAsia="zh-CN"/>
        </w:rPr>
        <w:t>Créer des interfaces mobiles modernes et performantes</w:t>
      </w:r>
    </w:p>
    <w:p w14:paraId="6239E6C2">
      <w:pPr>
        <w:numPr>
          <w:ilvl w:val="0"/>
          <w:numId w:val="8"/>
        </w:numPr>
        <w:ind w:left="420" w:hanging="420"/>
        <w:rPr>
          <w:sz w:val="20"/>
          <w:szCs w:val="20"/>
          <w:lang w:val="fr-FR"/>
        </w:rPr>
      </w:pPr>
      <w:r>
        <w:rPr>
          <w:sz w:val="20"/>
          <w:szCs w:val="20"/>
          <w:lang w:val="fr-FR" w:eastAsia="zh-CN"/>
        </w:rPr>
        <w:t>Intégrer des APIs natives et plugins Capacitor</w:t>
      </w:r>
    </w:p>
    <w:p w14:paraId="4B2ED98E">
      <w:pPr>
        <w:numPr>
          <w:ilvl w:val="0"/>
          <w:numId w:val="8"/>
        </w:numPr>
        <w:ind w:left="420" w:hanging="420"/>
        <w:rPr>
          <w:sz w:val="20"/>
          <w:szCs w:val="20"/>
          <w:lang w:val="fr-FR"/>
        </w:rPr>
      </w:pPr>
      <w:r>
        <w:rPr>
          <w:sz w:val="20"/>
          <w:szCs w:val="20"/>
          <w:lang w:val="fr-FR" w:eastAsia="zh-CN"/>
        </w:rPr>
        <w:t>Gérer le stockage local et la synchronisation API</w:t>
      </w:r>
    </w:p>
    <w:p w14:paraId="3B362795">
      <w:pPr>
        <w:numPr>
          <w:ilvl w:val="0"/>
          <w:numId w:val="8"/>
        </w:numPr>
        <w:ind w:left="420" w:hanging="420"/>
        <w:rPr>
          <w:sz w:val="20"/>
          <w:szCs w:val="20"/>
          <w:lang w:val="fr-FR"/>
        </w:rPr>
      </w:pPr>
      <w:r>
        <w:rPr>
          <w:sz w:val="20"/>
          <w:szCs w:val="20"/>
          <w:lang w:val="fr-FR" w:eastAsia="zh-CN"/>
        </w:rPr>
        <w:t>Préparer et publier une application sur iOS et Android</w:t>
      </w:r>
    </w:p>
    <w:p w14:paraId="1D4E5A9C">
      <w:pPr>
        <w:numPr>
          <w:ilvl w:val="0"/>
          <w:numId w:val="8"/>
        </w:numPr>
        <w:ind w:left="420" w:hanging="420"/>
        <w:rPr>
          <w:sz w:val="20"/>
          <w:szCs w:val="20"/>
          <w:lang w:val="fr-FR"/>
        </w:rPr>
      </w:pPr>
      <w:r>
        <w:rPr>
          <w:sz w:val="20"/>
          <w:szCs w:val="20"/>
          <w:lang w:val="fr-FR" w:eastAsia="zh-CN"/>
        </w:rPr>
        <w:t>Automatiser tests et déploiements</w:t>
      </w:r>
    </w:p>
    <w:p w14:paraId="608E662A">
      <w:pPr>
        <w:pStyle w:val="3"/>
        <w:rPr>
          <w:sz w:val="20"/>
          <w:szCs w:val="20"/>
        </w:rPr>
      </w:pPr>
      <w:bookmarkStart w:id="6" w:name="_Hlk184984198"/>
      <w:r>
        <w:rPr>
          <w:sz w:val="20"/>
          <w:szCs w:val="20"/>
        </w:rPr>
        <w:t>Public cible de la formation</w:t>
      </w:r>
      <w:bookmarkEnd w:id="6"/>
    </w:p>
    <w:p w14:paraId="4CD61D68">
      <w:pPr>
        <w:pStyle w:val="3"/>
        <w:numPr>
          <w:ilvl w:val="0"/>
          <w:numId w:val="0"/>
        </w:numPr>
        <w:spacing w:before="120" w:after="120"/>
        <w:ind w:left="578" w:hanging="578"/>
        <w:rPr>
          <w:sz w:val="20"/>
          <w:szCs w:val="20"/>
        </w:rPr>
      </w:pPr>
      <w:r>
        <w:rPr>
          <w:sz w:val="20"/>
          <w:szCs w:val="20"/>
        </w:rPr>
        <w:t>Population à former</w:t>
      </w:r>
      <w:r>
        <w:rPr>
          <w:rFonts w:ascii="Calibri" w:hAnsi="Calibri" w:cs="Calibri"/>
          <w:sz w:val="20"/>
          <w:szCs w:val="20"/>
        </w:rPr>
        <w:t> </w:t>
      </w:r>
      <w:r>
        <w:rPr>
          <w:sz w:val="20"/>
          <w:szCs w:val="20"/>
        </w:rPr>
        <w:t>:</w:t>
      </w:r>
    </w:p>
    <w:p w14:paraId="6EDE68A2">
      <w:pPr>
        <w:spacing w:before="0" w:after="120"/>
        <w:rPr>
          <w:rFonts w:eastAsiaTheme="majorEastAsia" w:cstheme="majorHAnsi"/>
          <w:b/>
          <w:bCs/>
          <w:color w:val="3891AF" w:themeColor="accent5" w:themeShade="BF"/>
          <w:sz w:val="20"/>
          <w:szCs w:val="20"/>
        </w:rPr>
      </w:pPr>
      <w:r>
        <w:rPr>
          <w:sz w:val="20"/>
          <w:szCs w:val="20"/>
        </w:rPr>
        <w:t>Nombre de stagiaires à former</w:t>
      </w:r>
      <w:r>
        <w:rPr>
          <w:rFonts w:ascii="Calibri" w:hAnsi="Calibri" w:cs="Calibri"/>
          <w:sz w:val="20"/>
          <w:szCs w:val="20"/>
        </w:rPr>
        <w:t> </w:t>
      </w:r>
      <w:r>
        <w:rPr>
          <w:sz w:val="20"/>
          <w:szCs w:val="20"/>
        </w:rPr>
        <w:t xml:space="preserve">: </w:t>
      </w:r>
      <w:r>
        <w:rPr>
          <w:rFonts w:eastAsiaTheme="majorEastAsia" w:cstheme="majorHAnsi"/>
          <w:b/>
          <w:bCs/>
          <w:color w:val="3891AF" w:themeColor="accent5" w:themeShade="BF"/>
          <w:sz w:val="20"/>
          <w:szCs w:val="20"/>
          <w:lang w:val="fr-FR"/>
        </w:rPr>
        <w:t>2</w:t>
      </w:r>
      <w:r>
        <w:rPr>
          <w:rFonts w:eastAsiaTheme="majorEastAsia" w:cstheme="majorHAnsi"/>
          <w:b/>
          <w:bCs/>
          <w:color w:val="3891AF" w:themeColor="accent5" w:themeShade="BF"/>
          <w:sz w:val="20"/>
          <w:szCs w:val="20"/>
        </w:rPr>
        <w:t xml:space="preserve"> </w:t>
      </w:r>
    </w:p>
    <w:p w14:paraId="23BE43BC">
      <w:pPr>
        <w:spacing w:before="0" w:after="120"/>
        <w:rPr>
          <w:sz w:val="20"/>
          <w:szCs w:val="20"/>
        </w:rPr>
      </w:pPr>
      <w:r>
        <w:rPr>
          <w:sz w:val="20"/>
          <w:szCs w:val="20"/>
        </w:rPr>
        <w:t>Nombre de sessions</w:t>
      </w:r>
      <w:r>
        <w:rPr>
          <w:rFonts w:ascii="Calibri" w:hAnsi="Calibri" w:cs="Calibri"/>
          <w:sz w:val="20"/>
          <w:szCs w:val="20"/>
        </w:rPr>
        <w:t> </w:t>
      </w:r>
      <w:r>
        <w:rPr>
          <w:sz w:val="20"/>
          <w:szCs w:val="20"/>
        </w:rPr>
        <w:t>:</w:t>
      </w:r>
      <w:r>
        <w:rPr>
          <w:rFonts w:eastAsiaTheme="majorEastAsia" w:cstheme="majorHAnsi"/>
          <w:b/>
          <w:bCs/>
          <w:color w:val="3891AF" w:themeColor="accent5" w:themeShade="BF"/>
          <w:sz w:val="20"/>
          <w:szCs w:val="20"/>
        </w:rPr>
        <w:t xml:space="preserve"> </w:t>
      </w:r>
      <w:r>
        <w:rPr>
          <w:rFonts w:eastAsiaTheme="majorEastAsia" w:cstheme="majorHAnsi"/>
          <w:b/>
          <w:bCs/>
          <w:color w:val="3891AF" w:themeColor="accent5" w:themeShade="BF"/>
          <w:sz w:val="20"/>
          <w:szCs w:val="20"/>
          <w:lang w:val="fr-FR"/>
        </w:rPr>
        <w:t>1 session</w:t>
      </w:r>
      <w:r>
        <w:rPr>
          <w:rFonts w:eastAsiaTheme="majorEastAsia" w:cstheme="majorHAnsi"/>
          <w:b/>
          <w:bCs/>
          <w:color w:val="3891AF" w:themeColor="accent5" w:themeShade="BF"/>
          <w:sz w:val="20"/>
          <w:szCs w:val="20"/>
        </w:rPr>
        <w:t>.</w:t>
      </w:r>
    </w:p>
    <w:p w14:paraId="6BB7F3BC">
      <w:pPr>
        <w:spacing w:before="0" w:after="120"/>
        <w:rPr>
          <w:rFonts w:eastAsiaTheme="majorEastAsia" w:cstheme="majorHAnsi"/>
          <w:b/>
          <w:bCs/>
          <w:color w:val="3891AF" w:themeColor="accent5" w:themeShade="BF"/>
          <w:sz w:val="20"/>
          <w:szCs w:val="20"/>
          <w:lang w:val="fr-FR"/>
        </w:rPr>
      </w:pPr>
      <w:r>
        <w:rPr>
          <w:sz w:val="20"/>
          <w:szCs w:val="20"/>
        </w:rPr>
        <w:t>Fonction des stagiaires</w:t>
      </w:r>
      <w:r>
        <w:rPr>
          <w:rFonts w:ascii="Calibri" w:hAnsi="Calibri" w:cs="Calibri"/>
          <w:sz w:val="20"/>
          <w:szCs w:val="20"/>
        </w:rPr>
        <w:t> </w:t>
      </w:r>
      <w:r>
        <w:rPr>
          <w:sz w:val="20"/>
          <w:szCs w:val="20"/>
        </w:rPr>
        <w:t xml:space="preserve">: </w:t>
      </w:r>
      <w:r>
        <w:rPr>
          <w:rFonts w:eastAsiaTheme="majorEastAsia" w:cstheme="majorHAnsi"/>
          <w:b/>
          <w:bCs/>
          <w:color w:val="3891AF" w:themeColor="accent5" w:themeShade="BF"/>
          <w:sz w:val="20"/>
          <w:szCs w:val="20"/>
          <w:lang w:val="fr-FR"/>
        </w:rPr>
        <w:t>Ingénieur informatique et développeur logiciel.</w:t>
      </w:r>
    </w:p>
    <w:p w14:paraId="58A64C2E">
      <w:pPr>
        <w:spacing w:before="0" w:after="120"/>
        <w:rPr>
          <w:sz w:val="20"/>
          <w:szCs w:val="20"/>
        </w:rPr>
      </w:pPr>
      <w:r>
        <w:rPr>
          <w:sz w:val="20"/>
          <w:szCs w:val="20"/>
        </w:rPr>
        <w:t xml:space="preserve">La formation </w:t>
      </w:r>
      <w:r>
        <w:rPr>
          <w:sz w:val="20"/>
          <w:szCs w:val="20"/>
          <w:lang w:val="fr-FR"/>
        </w:rPr>
        <w:t>sera</w:t>
      </w:r>
      <w:r>
        <w:rPr>
          <w:sz w:val="20"/>
          <w:szCs w:val="20"/>
        </w:rPr>
        <w:t xml:space="preserve"> dispensée</w:t>
      </w:r>
      <w:r>
        <w:rPr>
          <w:rFonts w:ascii="Calibri" w:hAnsi="Calibri" w:cs="Calibri"/>
          <w:sz w:val="20"/>
          <w:szCs w:val="20"/>
        </w:rPr>
        <w:t> </w:t>
      </w:r>
      <w:r>
        <w:rPr>
          <w:sz w:val="20"/>
          <w:szCs w:val="20"/>
        </w:rPr>
        <w:t>:</w:t>
      </w:r>
    </w:p>
    <w:p w14:paraId="339A1803">
      <w:pPr>
        <w:spacing w:before="0" w:after="120"/>
        <w:rPr>
          <w:b/>
          <w:bCs/>
          <w:color w:val="3891AF" w:themeColor="accent5" w:themeShade="BF"/>
          <w:sz w:val="20"/>
          <w:szCs w:val="20"/>
        </w:rPr>
      </w:pPr>
      <w:sdt>
        <w:sdtPr>
          <w:id w:val="1042132468"/>
          <w14:checkbox>
            <w14:checked w14:val="0"/>
            <w14:checkedState w14:val="2612" w14:font="MS Gothic"/>
            <w14:uncheckedState w14:val="2610" w14:font="MS Gothic"/>
          </w14:checkbox>
        </w:sdtPr>
        <w:sdtContent>
          <w:r>
            <w:rPr>
              <w:b/>
              <w:bCs/>
              <w:color w:val="3891AF" w:themeColor="accent5" w:themeShade="BF"/>
              <w:sz w:val="20"/>
              <w:szCs w:val="20"/>
            </w:rPr>
            <w:t>☒</w:t>
          </w:r>
        </w:sdtContent>
      </w:sdt>
      <w:r>
        <w:rPr>
          <w:b/>
          <w:bCs/>
          <w:color w:val="3891AF" w:themeColor="accent5" w:themeShade="BF"/>
          <w:sz w:val="20"/>
          <w:szCs w:val="20"/>
        </w:rPr>
        <w:t xml:space="preserve"> En int</w:t>
      </w:r>
      <w:r>
        <w:rPr>
          <w:b/>
          <w:bCs/>
          <w:color w:val="3891AF" w:themeColor="accent5" w:themeShade="BF"/>
          <w:sz w:val="20"/>
          <w:szCs w:val="20"/>
          <w:lang w:val="fr-FR"/>
        </w:rPr>
        <w:t>er</w:t>
      </w:r>
      <w:r>
        <w:rPr>
          <w:b/>
          <w:bCs/>
          <w:color w:val="3891AF" w:themeColor="accent5" w:themeShade="BF"/>
          <w:sz w:val="20"/>
          <w:szCs w:val="20"/>
        </w:rPr>
        <w:t>-entreprise</w:t>
      </w:r>
    </w:p>
    <w:p w14:paraId="52D4D17E">
      <w:pPr>
        <w:spacing w:before="0" w:after="120"/>
        <w:rPr>
          <w:b/>
          <w:bCs/>
          <w:color w:val="3891AF" w:themeColor="accent5" w:themeShade="BF"/>
          <w:sz w:val="20"/>
          <w:szCs w:val="20"/>
          <w:lang w:val="fr-FR"/>
        </w:rPr>
      </w:pPr>
      <w:sdt>
        <w:sdtPr>
          <w:id w:val="289714436"/>
          <w14:checkbox>
            <w14:checked w14:val="0"/>
            <w14:checkedState w14:val="2612" w14:font="MS Gothic"/>
            <w14:uncheckedState w14:val="2610" w14:font="MS Gothic"/>
          </w14:checkbox>
        </w:sdtPr>
        <w:sdtContent>
          <w:r>
            <w:rPr>
              <w:b/>
              <w:bCs/>
              <w:color w:val="3891AF" w:themeColor="accent5" w:themeShade="BF"/>
              <w:sz w:val="20"/>
              <w:szCs w:val="20"/>
            </w:rPr>
            <w:t>☒</w:t>
          </w:r>
        </w:sdtContent>
      </w:sdt>
      <w:r>
        <w:rPr>
          <w:b/>
          <w:bCs/>
          <w:color w:val="3891AF" w:themeColor="accent5" w:themeShade="BF"/>
          <w:sz w:val="20"/>
          <w:szCs w:val="20"/>
        </w:rPr>
        <w:t xml:space="preserve"> En présentiel</w:t>
      </w:r>
    </w:p>
    <w:p w14:paraId="0668EEA3">
      <w:pPr>
        <w:rPr>
          <w:sz w:val="20"/>
          <w:szCs w:val="20"/>
        </w:rPr>
      </w:pPr>
      <w:r>
        <w:rPr>
          <w:sz w:val="20"/>
          <w:szCs w:val="20"/>
        </w:rPr>
        <w:t xml:space="preserve">Période souhaitée : </w:t>
      </w:r>
    </w:p>
    <w:p w14:paraId="22370449">
      <w:pPr>
        <w:spacing w:before="0" w:after="120"/>
        <w:rPr>
          <w:b/>
          <w:bCs/>
          <w:color w:val="3891AF" w:themeColor="accent5" w:themeShade="BF"/>
          <w:sz w:val="20"/>
          <w:szCs w:val="20"/>
          <w:highlight w:val="none"/>
          <w:lang w:val="fr-FR"/>
        </w:rPr>
      </w:pPr>
      <w:r>
        <w:rPr>
          <w:b/>
          <w:bCs/>
          <w:color w:val="3891AF" w:themeColor="accent5" w:themeShade="BF"/>
          <w:sz w:val="20"/>
          <w:szCs w:val="20"/>
          <w:highlight w:val="none"/>
          <w:lang w:val="fr-FR"/>
        </w:rPr>
        <w:t xml:space="preserve">Au cours du premier semestre 2026. </w:t>
      </w:r>
    </w:p>
    <w:p w14:paraId="0F771EDE">
      <w:pPr>
        <w:spacing w:before="0" w:after="120"/>
        <w:rPr>
          <w:b/>
          <w:bCs/>
          <w:color w:val="3891AF" w:themeColor="accent5" w:themeShade="BF"/>
          <w:sz w:val="20"/>
          <w:szCs w:val="20"/>
          <w:highlight w:val="yellow"/>
          <w:lang w:val="fr-FR"/>
        </w:rPr>
      </w:pPr>
      <w:r>
        <w:rPr>
          <w:iCs/>
          <w:sz w:val="20"/>
          <w:szCs w:val="20"/>
        </w:rPr>
        <w:t xml:space="preserve">Lieu (en présentiel) : </w:t>
      </w:r>
    </w:p>
    <w:p w14:paraId="03784F84">
      <w:pPr>
        <w:spacing w:before="0" w:after="120"/>
        <w:rPr>
          <w:b/>
          <w:bCs/>
          <w:color w:val="3891AF" w:themeColor="accent5" w:themeShade="BF"/>
          <w:sz w:val="20"/>
          <w:szCs w:val="20"/>
          <w:highlight w:val="none"/>
          <w:lang w:val="fr-FR"/>
        </w:rPr>
      </w:pPr>
      <w:sdt>
        <w:sdtPr>
          <w:id w:val="1195916486"/>
          <w14:checkbox>
            <w14:checked w14:val="1"/>
            <w14:checkedState w14:val="2612" w14:font="MS Gothic"/>
            <w14:uncheckedState w14:val="2610" w14:font="MS Gothic"/>
          </w14:checkbox>
        </w:sdtPr>
        <w:sdtEndPr>
          <w:rPr>
            <w:highlight w:val="none"/>
          </w:rPr>
        </w:sdtEndPr>
        <w:sdtContent>
          <w:r>
            <w:rPr>
              <w:rFonts w:ascii="MS Gothic" w:hAnsi="MS Gothic" w:eastAsiaTheme="minorHAnsi" w:cstheme="minorBidi"/>
              <w:b/>
              <w:bCs/>
              <w:color w:val="3891AF" w:themeColor="accent5" w:themeShade="BF"/>
              <w:kern w:val="0"/>
              <w:sz w:val="20"/>
              <w:szCs w:val="20"/>
              <w:highlight w:val="none"/>
              <w:lang w:val="fr-FR" w:eastAsia="en-US" w:bidi="ar-SA"/>
            </w:rPr>
            <w:t>☒</w:t>
          </w:r>
        </w:sdtContent>
      </w:sdt>
      <w:r>
        <w:rPr>
          <w:b/>
          <w:bCs/>
          <w:color w:val="3891AF" w:themeColor="accent5" w:themeShade="BF"/>
          <w:sz w:val="20"/>
          <w:szCs w:val="20"/>
          <w:highlight w:val="none"/>
          <w:lang w:val="fr-FR"/>
        </w:rPr>
        <w:t xml:space="preserve"> Dans les locaux proposés par le titulaire dans son mémoire technique.</w:t>
      </w:r>
    </w:p>
    <w:p w14:paraId="2404F2FE">
      <w:pPr>
        <w:spacing w:before="0" w:after="120"/>
        <w:rPr>
          <w:b/>
          <w:bCs/>
          <w:color w:val="3891AF" w:themeColor="accent5" w:themeShade="BF"/>
          <w:sz w:val="20"/>
          <w:szCs w:val="20"/>
          <w:highlight w:val="none"/>
          <w:lang w:val="fr-FR"/>
        </w:rPr>
      </w:pPr>
      <w:r>
        <w:rPr>
          <w:b/>
          <w:bCs/>
          <w:color w:val="3891AF" w:themeColor="accent5" w:themeShade="BF"/>
          <w:sz w:val="20"/>
          <w:szCs w:val="20"/>
          <w:highlight w:val="none"/>
          <w:lang w:val="fr-FR"/>
        </w:rPr>
        <w:t>La session aura lieu exclusivement en région parisienne.</w:t>
      </w:r>
    </w:p>
    <w:p w14:paraId="42596C2E">
      <w:pPr>
        <w:rPr>
          <w:iCs/>
          <w:sz w:val="20"/>
          <w:szCs w:val="20"/>
        </w:rPr>
      </w:pPr>
      <w:r>
        <w:rPr>
          <w:iCs/>
          <w:sz w:val="20"/>
          <w:szCs w:val="20"/>
        </w:rPr>
        <w:t>Durée prévisionnelle :</w:t>
      </w:r>
    </w:p>
    <w:p w14:paraId="3C8194DE">
      <w:pPr>
        <w:spacing w:before="0" w:after="120"/>
        <w:rPr>
          <w:b/>
          <w:bCs/>
          <w:color w:val="3891AF" w:themeColor="accent5" w:themeShade="BF"/>
          <w:sz w:val="20"/>
          <w:szCs w:val="20"/>
          <w:lang w:val="fr-FR"/>
        </w:rPr>
      </w:pPr>
      <w:r>
        <w:rPr>
          <w:b/>
          <w:bCs/>
          <w:color w:val="3891AF" w:themeColor="accent5" w:themeShade="BF"/>
          <w:sz w:val="20"/>
          <w:szCs w:val="20"/>
          <w:lang w:val="fr-FR"/>
        </w:rPr>
        <w:t>3 jours</w:t>
      </w:r>
      <w:r>
        <w:rPr>
          <w:rFonts w:hint="default"/>
          <w:b/>
          <w:bCs/>
          <w:color w:val="3891AF" w:themeColor="accent5" w:themeShade="BF"/>
          <w:sz w:val="20"/>
          <w:szCs w:val="20"/>
          <w:lang w:val="fr-FR"/>
        </w:rPr>
        <w:t xml:space="preserve"> </w:t>
      </w:r>
      <w:r>
        <w:rPr>
          <w:b/>
          <w:bCs/>
          <w:color w:val="3891AF" w:themeColor="accent5" w:themeShade="BF"/>
          <w:sz w:val="20"/>
          <w:szCs w:val="20"/>
          <w:lang w:val="fr-FR"/>
        </w:rPr>
        <w:t xml:space="preserve">consécutifs. </w:t>
      </w:r>
    </w:p>
    <w:p w14:paraId="19536E7C">
      <w:pPr>
        <w:pStyle w:val="3"/>
        <w:rPr>
          <w:sz w:val="20"/>
          <w:szCs w:val="20"/>
        </w:rPr>
      </w:pPr>
      <w:r>
        <w:rPr>
          <w:sz w:val="20"/>
          <w:szCs w:val="20"/>
        </w:rPr>
        <w:t>Outils</w:t>
      </w:r>
      <w:r>
        <w:rPr>
          <w:rFonts w:ascii="Calibri" w:hAnsi="Calibri" w:cs="Calibri"/>
          <w:sz w:val="20"/>
          <w:szCs w:val="20"/>
        </w:rPr>
        <w:t> </w:t>
      </w:r>
      <w:r>
        <w:rPr>
          <w:sz w:val="20"/>
          <w:szCs w:val="20"/>
        </w:rPr>
        <w:t>:</w:t>
      </w:r>
    </w:p>
    <w:p w14:paraId="280EDCBA">
      <w:pPr>
        <w:spacing w:before="0" w:after="120"/>
        <w:rPr>
          <w:sz w:val="20"/>
          <w:szCs w:val="20"/>
        </w:rPr>
      </w:pPr>
      <w:r>
        <w:rPr>
          <w:sz w:val="20"/>
          <w:szCs w:val="20"/>
        </w:rPr>
        <w:t>La remise d'un support numérique pédagogique structuré et réellement adapté à la formation délivrée est demandée.</w:t>
      </w:r>
    </w:p>
    <w:p w14:paraId="0B24A217">
      <w:pPr>
        <w:pStyle w:val="2"/>
        <w:rPr>
          <w:sz w:val="20"/>
          <w:szCs w:val="20"/>
        </w:rPr>
      </w:pPr>
      <w:r>
        <w:rPr>
          <w:sz w:val="20"/>
          <w:szCs w:val="20"/>
        </w:rPr>
        <w:t xml:space="preserve">DISPOSITIONS ADMINISTRATIVES </w:t>
      </w:r>
    </w:p>
    <w:p w14:paraId="20DB8B5A">
      <w:pPr>
        <w:pStyle w:val="3"/>
        <w:rPr>
          <w:sz w:val="20"/>
          <w:szCs w:val="20"/>
        </w:rPr>
      </w:pPr>
      <w:bookmarkStart w:id="7" w:name="_Toc177388441"/>
      <w:r>
        <w:rPr>
          <w:sz w:val="20"/>
          <w:szCs w:val="20"/>
        </w:rPr>
        <w:t>Forme du marché</w:t>
      </w:r>
      <w:bookmarkEnd w:id="7"/>
    </w:p>
    <w:p w14:paraId="62FD6052">
      <w:pPr>
        <w:rPr>
          <w:rStyle w:val="41"/>
          <w:b w:val="0"/>
          <w:bCs/>
          <w:sz w:val="20"/>
          <w:szCs w:val="20"/>
          <w:highlight w:val="none"/>
        </w:rPr>
      </w:pPr>
      <w:sdt>
        <w:sdtPr>
          <w:id w:val="1719510320"/>
          <w14:checkbox>
            <w14:checked w14:val="0"/>
            <w14:checkedState w14:val="2612" w14:font="MS Gothic"/>
            <w14:uncheckedState w14:val="2610" w14:font="MS Gothic"/>
          </w14:checkbox>
        </w:sdtPr>
        <w:sdtContent>
          <w:r>
            <w:rPr>
              <w:rFonts w:ascii="MS Gothic" w:hAnsi="MS Gothic" w:eastAsia="MS Gothic" w:cstheme="minorBidi"/>
              <w:b/>
              <w:bCs w:val="0"/>
              <w:i w:val="0"/>
              <w:iCs/>
              <w:color w:val="000000" w:themeColor="text1"/>
              <w:sz w:val="20"/>
              <w:szCs w:val="20"/>
              <w:lang w:val="fr-FR" w:eastAsia="en-US" w:bidi="ar-SA"/>
              <w14:textFill>
                <w14:solidFill>
                  <w14:schemeClr w14:val="tx1"/>
                </w14:solidFill>
              </w14:textFill>
            </w:rPr>
            <w:t>☐</w:t>
          </w:r>
        </w:sdtContent>
      </w:sdt>
      <w:r>
        <w:rPr>
          <w:rStyle w:val="41"/>
          <w:b w:val="0"/>
          <w:bCs/>
          <w:sz w:val="20"/>
          <w:szCs w:val="20"/>
        </w:rPr>
        <w:t xml:space="preserve"> </w:t>
      </w:r>
      <w:r>
        <w:rPr>
          <w:rStyle w:val="41"/>
          <w:b w:val="0"/>
          <w:bCs/>
          <w:sz w:val="20"/>
          <w:szCs w:val="20"/>
          <w:lang w:val="fr-FR"/>
        </w:rPr>
        <w:t xml:space="preserve">Il s’agit d’un marché </w:t>
      </w:r>
      <w:r>
        <w:rPr>
          <w:rStyle w:val="41"/>
          <w:b w:val="0"/>
          <w:bCs/>
          <w:sz w:val="20"/>
          <w:szCs w:val="20"/>
        </w:rPr>
        <w:t>ordinaire rémunéré par un prix global et forfaitaire.</w:t>
      </w:r>
    </w:p>
    <w:p w14:paraId="5B297C2B">
      <w:pPr>
        <w:rPr>
          <w:b/>
          <w:bCs/>
          <w:color w:val="3891AF" w:themeColor="accent5" w:themeShade="BF"/>
          <w:sz w:val="20"/>
          <w:szCs w:val="20"/>
          <w:highlight w:val="none"/>
          <w:lang w:val="fr-FR"/>
        </w:rPr>
      </w:pPr>
      <w:sdt>
        <w:sdtPr>
          <w:id w:val="743582208"/>
          <w14:checkbox>
            <w14:checked w14:val="1"/>
            <w14:checkedState w14:val="2612" w14:font="MS Gothic"/>
            <w14:uncheckedState w14:val="2610" w14:font="MS Gothic"/>
          </w14:checkbox>
        </w:sdtPr>
        <w:sdtEndPr>
          <w:rPr>
            <w:b/>
            <w:bCs/>
            <w:color w:val="3891AF" w:themeColor="accent5" w:themeShade="BF"/>
            <w:sz w:val="20"/>
            <w:szCs w:val="20"/>
            <w:highlight w:val="none"/>
            <w:lang w:val="fr-FR"/>
          </w:rPr>
        </w:sdtEndPr>
        <w:sdtContent>
          <w:r>
            <w:rPr>
              <w:b/>
              <w:bCs/>
              <w:color w:val="3891AF" w:themeColor="accent5" w:themeShade="BF"/>
              <w:sz w:val="20"/>
              <w:szCs w:val="20"/>
              <w:highlight w:val="none"/>
              <w:lang w:val="fr-FR" w:eastAsia="en-US"/>
            </w:rPr>
            <w:t>☒</w:t>
          </w:r>
        </w:sdtContent>
      </w:sdt>
      <w:r>
        <w:rPr>
          <w:b/>
          <w:bCs/>
          <w:color w:val="3891AF" w:themeColor="accent5" w:themeShade="BF"/>
          <w:sz w:val="20"/>
          <w:szCs w:val="20"/>
          <w:highlight w:val="none"/>
          <w:lang w:val="fr-FR"/>
        </w:rPr>
        <w:t xml:space="preserve"> Le marché est passé sous la forme d’un accord-cadre à bons de commande mono-attributaire rémunéré par des prix unitaires. Les bons de commande sont émis par l’acheteur au fur et à mesure des besoins.</w:t>
      </w:r>
    </w:p>
    <w:p w14:paraId="7D7FC132">
      <w:pPr>
        <w:pStyle w:val="3"/>
        <w:rPr>
          <w:sz w:val="20"/>
          <w:szCs w:val="20"/>
        </w:rPr>
      </w:pPr>
      <w:r>
        <w:rPr>
          <w:sz w:val="20"/>
          <w:szCs w:val="20"/>
        </w:rPr>
        <w:t xml:space="preserve">Durée et délais d’exécution </w:t>
      </w:r>
    </w:p>
    <w:p w14:paraId="54977692">
      <w:pPr>
        <w:pStyle w:val="4"/>
        <w:ind w:left="567" w:hanging="567"/>
        <w:rPr>
          <w:sz w:val="20"/>
          <w:szCs w:val="20"/>
        </w:rPr>
      </w:pPr>
      <w:r>
        <w:rPr>
          <w:sz w:val="20"/>
          <w:szCs w:val="20"/>
        </w:rPr>
        <w:t>Durée</w:t>
      </w:r>
    </w:p>
    <w:p w14:paraId="177F3948">
      <w:pPr>
        <w:pStyle w:val="72"/>
        <w:rPr>
          <w:sz w:val="20"/>
          <w:szCs w:val="20"/>
        </w:rPr>
      </w:pPr>
      <w:r>
        <w:rPr>
          <w:sz w:val="20"/>
          <w:szCs w:val="20"/>
        </w:rPr>
        <w:t>Le présent marché est :</w:t>
      </w:r>
    </w:p>
    <w:p w14:paraId="6FB96278">
      <w:pPr>
        <w:rPr>
          <w:b/>
          <w:bCs/>
          <w:color w:val="3891AF" w:themeColor="accent5" w:themeShade="BF"/>
          <w:sz w:val="20"/>
          <w:szCs w:val="20"/>
          <w:highlight w:val="none"/>
          <w:lang w:val="fr-FR"/>
        </w:rPr>
      </w:pPr>
      <w:sdt>
        <w:sdtPr>
          <w:id w:val="406985906"/>
          <w14:checkbox>
            <w14:checked w14:val="0"/>
            <w14:checkedState w14:val="2612" w14:font="MS Gothic"/>
            <w14:uncheckedState w14:val="2610" w14:font="MS Gothic"/>
          </w14:checkbox>
        </w:sdtPr>
        <w:sdtEndPr>
          <w:rPr>
            <w:b/>
            <w:bCs/>
            <w:color w:val="3891AF" w:themeColor="accent5" w:themeShade="BF"/>
            <w:sz w:val="20"/>
            <w:szCs w:val="20"/>
            <w:highlight w:val="none"/>
            <w:lang w:val="fr-FR"/>
          </w:rPr>
        </w:sdtEndPr>
        <w:sdtContent>
          <w:r>
            <w:rPr>
              <w:b/>
              <w:bCs/>
              <w:color w:val="3891AF" w:themeColor="accent5" w:themeShade="BF"/>
              <w:sz w:val="20"/>
              <w:szCs w:val="20"/>
              <w:highlight w:val="none"/>
              <w:lang w:val="fr-FR"/>
            </w:rPr>
            <w:t>☒</w:t>
          </w:r>
        </w:sdtContent>
      </w:sdt>
      <w:r>
        <w:rPr>
          <w:b/>
          <w:bCs/>
          <w:color w:val="3891AF" w:themeColor="accent5" w:themeShade="BF"/>
          <w:sz w:val="20"/>
          <w:szCs w:val="20"/>
          <w:highlight w:val="none"/>
          <w:lang w:val="fr-FR"/>
        </w:rPr>
        <w:t xml:space="preserve"> Ponctuel - Il prend effet à compter de sa date de notification et s’achève après la réalisation de la prestation.</w:t>
      </w:r>
    </w:p>
    <w:p w14:paraId="2561509A">
      <w:pPr>
        <w:rPr>
          <w:sz w:val="20"/>
          <w:szCs w:val="20"/>
        </w:rPr>
      </w:pPr>
      <w:sdt>
        <w:sdtPr>
          <w:id w:val="1586433528"/>
          <w14:checkbox>
            <w14:checked w14:val="0"/>
            <w14:checkedState w14:val="2612" w14:font="MS Gothic"/>
            <w14:uncheckedState w14:val="2610" w14:font="MS Gothic"/>
          </w14:checkbox>
        </w:sdtPr>
        <w:sdtContent>
          <w:r>
            <w:rPr>
              <w:rFonts w:ascii="Segoe UI Symbol" w:hAnsi="Segoe UI Symbol" w:cs="Segoe UI Symbol"/>
              <w:sz w:val="20"/>
              <w:szCs w:val="20"/>
            </w:rPr>
            <w:t>☐</w:t>
          </w:r>
        </w:sdtContent>
      </w:sdt>
      <w:r>
        <w:rPr>
          <w:sz w:val="20"/>
          <w:szCs w:val="20"/>
        </w:rPr>
        <w:t xml:space="preserve"> Annuel - Il prend effet à compter de sa date de notification pour une durée d’un (1) an, puis renouvelable par reconduction tacite pour une nouvelle période d’un (1) an.</w:t>
      </w:r>
    </w:p>
    <w:p w14:paraId="2073A1A7">
      <w:pPr>
        <w:rPr>
          <w:sz w:val="20"/>
          <w:szCs w:val="20"/>
        </w:rPr>
      </w:pPr>
      <w:r>
        <w:rPr>
          <w:sz w:val="20"/>
          <w:szCs w:val="20"/>
        </w:rPr>
        <w:t>En cas de non-reconduction, le titulaire sera informé avec un préavis de deux mois.</w:t>
      </w:r>
    </w:p>
    <w:p w14:paraId="0841618A">
      <w:pPr>
        <w:pStyle w:val="4"/>
        <w:ind w:left="567" w:hanging="567"/>
        <w:rPr>
          <w:sz w:val="20"/>
          <w:szCs w:val="20"/>
        </w:rPr>
      </w:pPr>
      <w:r>
        <w:rPr>
          <w:sz w:val="20"/>
          <w:szCs w:val="20"/>
        </w:rPr>
        <w:t>Dates, horaires et délais d’exécution</w:t>
      </w:r>
    </w:p>
    <w:p w14:paraId="727A2BAB">
      <w:pPr>
        <w:pStyle w:val="5"/>
        <w:ind w:left="864" w:hanging="297"/>
        <w:rPr>
          <w:sz w:val="20"/>
          <w:szCs w:val="20"/>
        </w:rPr>
      </w:pPr>
      <w:r>
        <w:rPr>
          <w:sz w:val="20"/>
          <w:szCs w:val="20"/>
        </w:rPr>
        <w:t>Délais d’exécution</w:t>
      </w:r>
    </w:p>
    <w:p w14:paraId="2B7BA050">
      <w:pPr>
        <w:rPr>
          <w:sz w:val="20"/>
          <w:szCs w:val="20"/>
        </w:rPr>
      </w:pPr>
      <w:r>
        <w:rPr>
          <w:sz w:val="20"/>
          <w:szCs w:val="20"/>
        </w:rPr>
        <w:t>Les délais contractuels d’exécution des prestations sont précisés dans l’offre technique du titulaire.</w:t>
      </w:r>
    </w:p>
    <w:p w14:paraId="29DBAC6E">
      <w:pPr>
        <w:pStyle w:val="5"/>
        <w:ind w:left="864" w:hanging="297"/>
        <w:rPr>
          <w:sz w:val="20"/>
          <w:szCs w:val="20"/>
        </w:rPr>
      </w:pPr>
      <w:r>
        <w:rPr>
          <w:sz w:val="20"/>
          <w:szCs w:val="20"/>
        </w:rPr>
        <w:t>Dates et horaires</w:t>
      </w:r>
    </w:p>
    <w:p w14:paraId="20E436D9">
      <w:pPr>
        <w:rPr>
          <w:sz w:val="20"/>
          <w:szCs w:val="20"/>
        </w:rPr>
      </w:pPr>
      <w:r>
        <w:rPr>
          <w:sz w:val="20"/>
          <w:szCs w:val="20"/>
        </w:rPr>
        <w:t>Les dates et les horaires d’exécution des prestations seront confirmés après la notification du marché.</w:t>
      </w:r>
    </w:p>
    <w:p w14:paraId="65D49865">
      <w:pPr>
        <w:pStyle w:val="3"/>
        <w:rPr>
          <w:sz w:val="20"/>
          <w:szCs w:val="20"/>
        </w:rPr>
      </w:pPr>
      <w:r>
        <w:rPr>
          <w:sz w:val="20"/>
          <w:szCs w:val="20"/>
        </w:rPr>
        <w:t>Documents contractuels</w:t>
      </w:r>
    </w:p>
    <w:p w14:paraId="5DDD4B41">
      <w:pPr>
        <w:pStyle w:val="72"/>
        <w:keepNext w:val="0"/>
        <w:spacing w:before="0" w:after="120"/>
        <w:rPr>
          <w:sz w:val="20"/>
          <w:szCs w:val="20"/>
        </w:rPr>
      </w:pPr>
      <w:r>
        <w:rPr>
          <w:sz w:val="20"/>
          <w:szCs w:val="20"/>
        </w:rPr>
        <w:t>Toute clause figurant aux conditions générales du titulaire sur ses tarifs ou au dos de ses factures, et contraire aux documents indiqués ci-dessous, est réputée non écrite.</w:t>
      </w:r>
    </w:p>
    <w:p w14:paraId="5C7D9F9B">
      <w:pPr>
        <w:pStyle w:val="72"/>
        <w:spacing w:before="0" w:after="120"/>
        <w:rPr>
          <w:sz w:val="20"/>
          <w:szCs w:val="20"/>
        </w:rPr>
      </w:pPr>
      <w:r>
        <w:rPr>
          <w:sz w:val="20"/>
          <w:szCs w:val="20"/>
        </w:rPr>
        <w:t>Le marché est constitué par les documents contractuels énumérés ci-dessous par ordre de priorité décroissante :</w:t>
      </w:r>
    </w:p>
    <w:p w14:paraId="7F8FB942">
      <w:pPr>
        <w:pStyle w:val="20"/>
        <w:numPr>
          <w:ilvl w:val="0"/>
          <w:numId w:val="9"/>
        </w:numPr>
        <w:rPr>
          <w:sz w:val="20"/>
          <w:szCs w:val="20"/>
        </w:rPr>
      </w:pPr>
      <w:r>
        <w:rPr>
          <w:sz w:val="20"/>
          <w:szCs w:val="20"/>
        </w:rPr>
        <w:t xml:space="preserve">Le présent </w:t>
      </w:r>
      <w:r>
        <w:rPr>
          <w:rStyle w:val="41"/>
          <w:sz w:val="20"/>
          <w:szCs w:val="20"/>
        </w:rPr>
        <w:t>cahier des clauses particulières valant acte d’engagement</w:t>
      </w:r>
      <w:r>
        <w:rPr>
          <w:sz w:val="20"/>
          <w:szCs w:val="20"/>
        </w:rPr>
        <w:t xml:space="preserve"> (CCP-AE n°GBM_2</w:t>
      </w:r>
      <w:r>
        <w:rPr>
          <w:sz w:val="20"/>
          <w:szCs w:val="20"/>
          <w:lang w:val="fr-FR"/>
        </w:rPr>
        <w:t>6009</w:t>
      </w:r>
      <w:r>
        <w:rPr>
          <w:sz w:val="20"/>
          <w:szCs w:val="20"/>
        </w:rPr>
        <w:t>) et son annexe financière</w:t>
      </w:r>
      <w:r>
        <w:rPr>
          <w:rFonts w:ascii="Calibri" w:hAnsi="Calibri" w:cs="Calibri"/>
          <w:sz w:val="20"/>
          <w:szCs w:val="20"/>
        </w:rPr>
        <w:t> </w:t>
      </w:r>
      <w:r>
        <w:rPr>
          <w:sz w:val="20"/>
          <w:szCs w:val="20"/>
        </w:rPr>
        <w:t>;</w:t>
      </w:r>
    </w:p>
    <w:p w14:paraId="403862E9">
      <w:pPr>
        <w:pStyle w:val="20"/>
        <w:numPr>
          <w:ilvl w:val="0"/>
          <w:numId w:val="10"/>
        </w:numPr>
        <w:rPr>
          <w:sz w:val="20"/>
          <w:szCs w:val="20"/>
        </w:rPr>
      </w:pPr>
      <w:r>
        <w:rPr>
          <w:sz w:val="20"/>
          <w:szCs w:val="20"/>
        </w:rPr>
        <w:t xml:space="preserve">Le </w:t>
      </w:r>
      <w:r>
        <w:rPr>
          <w:rStyle w:val="41"/>
          <w:sz w:val="20"/>
          <w:szCs w:val="20"/>
        </w:rPr>
        <w:t>cahier des clauses administratives générales des marchés publics de fournitures courantes et de services</w:t>
      </w:r>
      <w:r>
        <w:rPr>
          <w:sz w:val="20"/>
          <w:szCs w:val="20"/>
        </w:rPr>
        <w:t xml:space="preserve"> (CCAG-FCS), approuvé par arrêté interministériel du 30</w:t>
      </w:r>
      <w:r>
        <w:rPr>
          <w:rFonts w:ascii="Calibri" w:hAnsi="Calibri" w:cs="Calibri"/>
          <w:sz w:val="20"/>
          <w:szCs w:val="20"/>
        </w:rPr>
        <w:t> </w:t>
      </w:r>
      <w:r>
        <w:rPr>
          <w:sz w:val="20"/>
          <w:szCs w:val="20"/>
        </w:rPr>
        <w:t>mars 2021 (JORF n° 0078 du 1</w:t>
      </w:r>
      <w:r>
        <w:rPr>
          <w:sz w:val="20"/>
          <w:szCs w:val="20"/>
          <w:vertAlign w:val="superscript"/>
        </w:rPr>
        <w:t>er</w:t>
      </w:r>
      <w:r>
        <w:rPr>
          <w:rFonts w:ascii="Calibri" w:hAnsi="Calibri" w:cs="Calibri"/>
          <w:sz w:val="20"/>
          <w:szCs w:val="20"/>
        </w:rPr>
        <w:t> </w:t>
      </w:r>
      <w:r>
        <w:rPr>
          <w:sz w:val="20"/>
          <w:szCs w:val="20"/>
        </w:rPr>
        <w:t>avril 2021)</w:t>
      </w:r>
      <w:r>
        <w:rPr>
          <w:rFonts w:ascii="Calibri" w:hAnsi="Calibri" w:cs="Calibri"/>
          <w:sz w:val="20"/>
          <w:szCs w:val="20"/>
        </w:rPr>
        <w:t> </w:t>
      </w:r>
      <w:r>
        <w:rPr>
          <w:sz w:val="20"/>
          <w:szCs w:val="20"/>
        </w:rPr>
        <w:t>;</w:t>
      </w:r>
    </w:p>
    <w:p w14:paraId="38A91FE0">
      <w:pPr>
        <w:pStyle w:val="20"/>
        <w:numPr>
          <w:ilvl w:val="0"/>
          <w:numId w:val="10"/>
        </w:numPr>
        <w:rPr>
          <w:sz w:val="20"/>
          <w:szCs w:val="20"/>
        </w:rPr>
      </w:pPr>
      <w:r>
        <w:rPr>
          <w:sz w:val="20"/>
          <w:szCs w:val="20"/>
        </w:rPr>
        <w:t>L’</w:t>
      </w:r>
      <w:r>
        <w:rPr>
          <w:rStyle w:val="41"/>
          <w:sz w:val="20"/>
          <w:szCs w:val="20"/>
        </w:rPr>
        <w:t xml:space="preserve">offre technique </w:t>
      </w:r>
      <w:r>
        <w:rPr>
          <w:sz w:val="20"/>
          <w:szCs w:val="20"/>
        </w:rPr>
        <w:t>du titulaire</w:t>
      </w:r>
      <w:r>
        <w:rPr>
          <w:rFonts w:ascii="Calibri" w:hAnsi="Calibri" w:cs="Calibri"/>
          <w:sz w:val="20"/>
          <w:szCs w:val="20"/>
        </w:rPr>
        <w:t> </w:t>
      </w:r>
      <w:r>
        <w:rPr>
          <w:sz w:val="20"/>
          <w:szCs w:val="20"/>
        </w:rPr>
        <w:t>;</w:t>
      </w:r>
    </w:p>
    <w:p w14:paraId="2CAEE566">
      <w:pPr>
        <w:pStyle w:val="20"/>
        <w:numPr>
          <w:ilvl w:val="0"/>
          <w:numId w:val="10"/>
        </w:numPr>
        <w:rPr>
          <w:sz w:val="20"/>
          <w:szCs w:val="20"/>
        </w:rPr>
      </w:pPr>
      <w:r>
        <w:rPr>
          <w:sz w:val="20"/>
          <w:szCs w:val="20"/>
        </w:rPr>
        <w:t>Toutes autres pièces particulières contractuelles réclamées au stade de la passation ou de l’exécution du marché.</w:t>
      </w:r>
    </w:p>
    <w:p w14:paraId="6F516570">
      <w:pPr>
        <w:pStyle w:val="3"/>
        <w:rPr>
          <w:sz w:val="20"/>
          <w:szCs w:val="20"/>
        </w:rPr>
      </w:pPr>
      <w:r>
        <w:rPr>
          <w:sz w:val="20"/>
          <w:szCs w:val="20"/>
        </w:rPr>
        <w:t xml:space="preserve">Modalités administratives d’exécution des prestations </w:t>
      </w:r>
    </w:p>
    <w:p w14:paraId="24FC409F">
      <w:pPr>
        <w:pStyle w:val="4"/>
        <w:spacing w:before="240" w:after="120"/>
        <w:ind w:left="567" w:hanging="595"/>
        <w:rPr>
          <w:sz w:val="20"/>
          <w:szCs w:val="20"/>
        </w:rPr>
      </w:pPr>
      <w:r>
        <w:rPr>
          <w:sz w:val="20"/>
          <w:szCs w:val="20"/>
        </w:rPr>
        <w:t>Correspondants techniques et administratifs</w:t>
      </w:r>
    </w:p>
    <w:p w14:paraId="7C3B29CB">
      <w:pPr>
        <w:pStyle w:val="72"/>
        <w:spacing w:before="0" w:after="120"/>
        <w:rPr>
          <w:sz w:val="20"/>
          <w:szCs w:val="20"/>
        </w:rPr>
      </w:pPr>
      <w:r>
        <w:rPr>
          <w:sz w:val="20"/>
          <w:szCs w:val="20"/>
        </w:rPr>
        <w:t>Les interlocuteurs du titulaire sont :</w:t>
      </w:r>
    </w:p>
    <w:p w14:paraId="2E2D184F">
      <w:pPr>
        <w:pStyle w:val="33"/>
        <w:numPr>
          <w:ilvl w:val="0"/>
          <w:numId w:val="6"/>
        </w:numPr>
        <w:spacing w:before="0" w:after="60"/>
        <w:ind w:left="567" w:hanging="283"/>
        <w:contextualSpacing/>
        <w:rPr>
          <w:sz w:val="20"/>
          <w:szCs w:val="20"/>
        </w:rPr>
      </w:pPr>
      <w:r>
        <w:rPr>
          <w:rStyle w:val="41"/>
          <w:sz w:val="20"/>
          <w:szCs w:val="20"/>
        </w:rPr>
        <w:t>Interlocuteur technique :</w:t>
      </w:r>
      <w:r>
        <w:rPr>
          <w:sz w:val="20"/>
          <w:szCs w:val="20"/>
        </w:rPr>
        <w:t xml:space="preserve"> IGN/SREF/</w:t>
      </w:r>
      <w:bookmarkStart w:id="8" w:name="_Hlk180492074"/>
      <w:r>
        <w:rPr>
          <w:sz w:val="20"/>
          <w:szCs w:val="20"/>
        </w:rPr>
        <w:t>Département GPEEC Formation</w:t>
      </w:r>
      <w:r>
        <w:rPr>
          <w:rFonts w:ascii="Calibri" w:hAnsi="Calibri" w:cs="Calibri"/>
          <w:sz w:val="20"/>
          <w:szCs w:val="20"/>
        </w:rPr>
        <w:t> </w:t>
      </w:r>
      <w:bookmarkEnd w:id="8"/>
      <w:r>
        <w:rPr>
          <w:sz w:val="20"/>
          <w:szCs w:val="20"/>
        </w:rPr>
        <w:t>:</w:t>
      </w:r>
    </w:p>
    <w:p w14:paraId="3EEBAAFF">
      <w:pPr>
        <w:pStyle w:val="14"/>
        <w:numPr>
          <w:ilvl w:val="0"/>
          <w:numId w:val="0"/>
        </w:numPr>
        <w:spacing w:before="0" w:after="60"/>
        <w:ind w:left="567" w:firstLine="0"/>
        <w:contextualSpacing/>
        <w:rPr>
          <w:sz w:val="20"/>
          <w:szCs w:val="20"/>
        </w:rPr>
      </w:pPr>
      <w:r>
        <w:rPr>
          <w:sz w:val="20"/>
          <w:szCs w:val="20"/>
        </w:rPr>
        <w:t>73, avenue de paris – 94165 Saint-Mandé</w:t>
      </w:r>
    </w:p>
    <w:p w14:paraId="0E835473">
      <w:pPr>
        <w:pStyle w:val="14"/>
        <w:numPr>
          <w:ilvl w:val="0"/>
          <w:numId w:val="0"/>
        </w:numPr>
        <w:spacing w:before="0" w:after="60"/>
        <w:ind w:left="567" w:firstLine="0"/>
        <w:rPr>
          <w:sz w:val="20"/>
          <w:szCs w:val="20"/>
        </w:rPr>
      </w:pPr>
      <w:r>
        <w:rPr>
          <w:sz w:val="20"/>
          <w:szCs w:val="20"/>
        </w:rPr>
        <w:t xml:space="preserve">Courriel : </w:t>
      </w:r>
      <w:r>
        <w:fldChar w:fldCharType="begin"/>
      </w:r>
      <w:r>
        <w:instrText xml:space="preserve"> HYPERLINK "mailto:eric.charrier@ign.fr" \h </w:instrText>
      </w:r>
      <w:r>
        <w:fldChar w:fldCharType="separate"/>
      </w:r>
      <w:r>
        <w:rPr>
          <w:rStyle w:val="38"/>
          <w:sz w:val="20"/>
          <w:szCs w:val="20"/>
        </w:rPr>
        <w:t>eric.charrier@ign.fr</w:t>
      </w:r>
      <w:r>
        <w:rPr>
          <w:rStyle w:val="38"/>
          <w:sz w:val="20"/>
          <w:szCs w:val="20"/>
        </w:rPr>
        <w:fldChar w:fldCharType="end"/>
      </w:r>
    </w:p>
    <w:p w14:paraId="7545014E">
      <w:pPr>
        <w:pStyle w:val="33"/>
        <w:numPr>
          <w:ilvl w:val="0"/>
          <w:numId w:val="6"/>
        </w:numPr>
        <w:spacing w:before="0" w:after="60"/>
        <w:ind w:left="568" w:hanging="284"/>
        <w:contextualSpacing/>
        <w:rPr>
          <w:sz w:val="20"/>
          <w:szCs w:val="20"/>
        </w:rPr>
      </w:pPr>
      <w:r>
        <w:rPr>
          <w:rStyle w:val="41"/>
          <w:sz w:val="20"/>
          <w:szCs w:val="20"/>
        </w:rPr>
        <w:t>Interlocuteur administratif :</w:t>
      </w:r>
      <w:r>
        <w:rPr>
          <w:sz w:val="20"/>
          <w:szCs w:val="20"/>
        </w:rPr>
        <w:t xml:space="preserve"> IGN/SAM/Département des marchés</w:t>
      </w:r>
      <w:r>
        <w:rPr>
          <w:rFonts w:ascii="Calibri" w:hAnsi="Calibri" w:cs="Calibri"/>
          <w:sz w:val="20"/>
          <w:szCs w:val="20"/>
        </w:rPr>
        <w:t> </w:t>
      </w:r>
      <w:r>
        <w:rPr>
          <w:sz w:val="20"/>
          <w:szCs w:val="20"/>
        </w:rPr>
        <w:t>:</w:t>
      </w:r>
    </w:p>
    <w:p w14:paraId="4BD479B4">
      <w:pPr>
        <w:pStyle w:val="14"/>
        <w:numPr>
          <w:ilvl w:val="0"/>
          <w:numId w:val="0"/>
        </w:numPr>
        <w:spacing w:before="0" w:after="60"/>
        <w:ind w:left="567" w:firstLine="0"/>
        <w:contextualSpacing/>
        <w:rPr>
          <w:sz w:val="20"/>
          <w:szCs w:val="20"/>
        </w:rPr>
      </w:pPr>
      <w:r>
        <w:rPr>
          <w:sz w:val="20"/>
          <w:szCs w:val="20"/>
        </w:rPr>
        <w:t>73, avenue de paris – 94165 Saint-Mandé</w:t>
      </w:r>
    </w:p>
    <w:p w14:paraId="4E206B63">
      <w:pPr>
        <w:pStyle w:val="14"/>
        <w:numPr>
          <w:ilvl w:val="0"/>
          <w:numId w:val="0"/>
        </w:numPr>
        <w:spacing w:before="0" w:after="60"/>
        <w:ind w:left="567" w:firstLine="0"/>
        <w:rPr>
          <w:sz w:val="20"/>
          <w:szCs w:val="20"/>
        </w:rPr>
      </w:pPr>
      <w:r>
        <w:rPr>
          <w:sz w:val="20"/>
          <w:szCs w:val="20"/>
        </w:rPr>
        <w:t xml:space="preserve">Courriel : </w:t>
      </w:r>
      <w:r>
        <w:fldChar w:fldCharType="begin"/>
      </w:r>
      <w:r>
        <w:instrText xml:space="preserve"> HYPERLINK "mailto:marches-publics@ign.fr" \h </w:instrText>
      </w:r>
      <w:r>
        <w:fldChar w:fldCharType="separate"/>
      </w:r>
      <w:r>
        <w:rPr>
          <w:rStyle w:val="38"/>
          <w:sz w:val="20"/>
          <w:szCs w:val="20"/>
        </w:rPr>
        <w:t>marches-publics@ign.fr</w:t>
      </w:r>
      <w:r>
        <w:rPr>
          <w:rStyle w:val="38"/>
          <w:sz w:val="20"/>
          <w:szCs w:val="20"/>
        </w:rPr>
        <w:fldChar w:fldCharType="end"/>
      </w:r>
    </w:p>
    <w:p w14:paraId="4ED29295">
      <w:pPr>
        <w:pStyle w:val="4"/>
        <w:spacing w:before="240" w:after="120"/>
        <w:ind w:left="567" w:hanging="567"/>
        <w:rPr>
          <w:sz w:val="20"/>
          <w:szCs w:val="20"/>
        </w:rPr>
      </w:pPr>
      <w:r>
        <w:rPr>
          <w:sz w:val="20"/>
          <w:szCs w:val="20"/>
        </w:rPr>
        <w:t>Attestation de formation</w:t>
      </w:r>
    </w:p>
    <w:p w14:paraId="6ECBEB5D">
      <w:pPr>
        <w:rPr>
          <w:sz w:val="20"/>
          <w:szCs w:val="20"/>
        </w:rPr>
      </w:pPr>
      <w:r>
        <w:rPr>
          <w:sz w:val="20"/>
          <w:szCs w:val="20"/>
        </w:rPr>
        <w:t xml:space="preserve">Le titulaire s’engage à faire parvenir une attestation de formation pour chaque agent ayant suivi une formation. Cette attestation sera envoyée par courrier ou par courriel au Département GPEEC Formation qui la fera parvenir aux agents concernés. </w:t>
      </w:r>
    </w:p>
    <w:p w14:paraId="4DB7AE89">
      <w:pPr>
        <w:rPr>
          <w:sz w:val="20"/>
          <w:szCs w:val="20"/>
        </w:rPr>
      </w:pPr>
      <w:r>
        <w:rPr>
          <w:sz w:val="20"/>
          <w:szCs w:val="20"/>
        </w:rPr>
        <w:t>Le paiement de la prestation est subordonné à la fourniture de l’attestation de formation et, pour les formations en intra, de la feuille de présence émargée par les stagiaires.</w:t>
      </w:r>
    </w:p>
    <w:p w14:paraId="653831BD">
      <w:pPr>
        <w:pStyle w:val="4"/>
        <w:spacing w:before="240" w:after="120"/>
        <w:ind w:left="567" w:hanging="567"/>
        <w:rPr>
          <w:sz w:val="20"/>
          <w:szCs w:val="20"/>
        </w:rPr>
      </w:pPr>
      <w:r>
        <w:rPr>
          <w:sz w:val="20"/>
          <w:szCs w:val="20"/>
        </w:rPr>
        <w:t>Modalités d’inscription aux formations</w:t>
      </w:r>
    </w:p>
    <w:p w14:paraId="0D17E05A">
      <w:pPr>
        <w:rPr>
          <w:sz w:val="20"/>
          <w:szCs w:val="20"/>
        </w:rPr>
      </w:pPr>
      <w:r>
        <w:rPr>
          <w:sz w:val="20"/>
          <w:szCs w:val="20"/>
        </w:rPr>
        <w:t>Les demandes d’inscription aux sessions de formations seront transmises par le Département GPEEC Formation au titulaire par courrier ou par courriel. Toute demande émanant d’un agent ou de tout autre service de l’IGN sera considérée comme non valide.</w:t>
      </w:r>
    </w:p>
    <w:p w14:paraId="6EA6C8CB">
      <w:pPr>
        <w:pStyle w:val="4"/>
        <w:spacing w:before="240" w:after="120"/>
        <w:ind w:left="567" w:hanging="567"/>
        <w:rPr>
          <w:sz w:val="20"/>
          <w:szCs w:val="20"/>
        </w:rPr>
      </w:pPr>
      <w:r>
        <w:rPr>
          <w:sz w:val="20"/>
          <w:szCs w:val="20"/>
        </w:rPr>
        <w:t>Modalités d’annulation ou de changement de date</w:t>
      </w:r>
    </w:p>
    <w:p w14:paraId="35F0985A">
      <w:pPr>
        <w:rPr>
          <w:sz w:val="20"/>
          <w:szCs w:val="20"/>
        </w:rPr>
      </w:pPr>
      <w:r>
        <w:rPr>
          <w:sz w:val="20"/>
          <w:szCs w:val="20"/>
        </w:rPr>
        <w:t>Sauf commun accord entre les parties, l’IGN pourra annuler des inscriptions à des sessions de formation ou modifier une date sans pénalités, sous réserve que ces annulations ou modifications interviennent au plus tard 1</w:t>
      </w:r>
      <w:r>
        <w:rPr>
          <w:rFonts w:ascii="Calibri" w:hAnsi="Calibri" w:cs="Calibri"/>
          <w:sz w:val="20"/>
          <w:szCs w:val="20"/>
        </w:rPr>
        <w:t> </w:t>
      </w:r>
      <w:r>
        <w:rPr>
          <w:sz w:val="20"/>
          <w:szCs w:val="20"/>
        </w:rPr>
        <w:t>mois avant la date de la formation.</w:t>
      </w:r>
    </w:p>
    <w:p w14:paraId="277E4AEE">
      <w:pPr>
        <w:rPr>
          <w:sz w:val="20"/>
          <w:szCs w:val="20"/>
        </w:rPr>
      </w:pPr>
      <w:r>
        <w:rPr>
          <w:sz w:val="20"/>
          <w:szCs w:val="20"/>
        </w:rPr>
        <w:t>Toute demande d’annulation ou de modification intervenant entre 1</w:t>
      </w:r>
      <w:r>
        <w:rPr>
          <w:rFonts w:ascii="Calibri" w:hAnsi="Calibri" w:cs="Calibri"/>
          <w:sz w:val="20"/>
          <w:szCs w:val="20"/>
        </w:rPr>
        <w:t> </w:t>
      </w:r>
      <w:r>
        <w:rPr>
          <w:sz w:val="20"/>
          <w:szCs w:val="20"/>
        </w:rPr>
        <w:t>mois et 5</w:t>
      </w:r>
      <w:r>
        <w:rPr>
          <w:rFonts w:ascii="Calibri" w:hAnsi="Calibri" w:cs="Calibri"/>
          <w:sz w:val="20"/>
          <w:szCs w:val="20"/>
        </w:rPr>
        <w:t> </w:t>
      </w:r>
      <w:r>
        <w:rPr>
          <w:sz w:val="20"/>
          <w:szCs w:val="20"/>
        </w:rPr>
        <w:t>jours précédant la date de la formation entraînera une indemnité égale à 30</w:t>
      </w:r>
      <w:r>
        <w:rPr>
          <w:rFonts w:ascii="Calibri" w:hAnsi="Calibri" w:cs="Calibri"/>
          <w:sz w:val="20"/>
          <w:szCs w:val="20"/>
        </w:rPr>
        <w:t> </w:t>
      </w:r>
      <w:r>
        <w:rPr>
          <w:sz w:val="20"/>
          <w:szCs w:val="20"/>
        </w:rPr>
        <w:t>% du coût de la formation. Toute formation annulée ou modifiée dans les 5</w:t>
      </w:r>
      <w:r>
        <w:rPr>
          <w:rFonts w:ascii="Calibri" w:hAnsi="Calibri" w:cs="Calibri"/>
          <w:sz w:val="20"/>
          <w:szCs w:val="20"/>
        </w:rPr>
        <w:t> </w:t>
      </w:r>
      <w:r>
        <w:rPr>
          <w:sz w:val="20"/>
          <w:szCs w:val="20"/>
        </w:rPr>
        <w:t>jours précédant son commencement entraînera le paiement d’une indemnité de 50</w:t>
      </w:r>
      <w:r>
        <w:rPr>
          <w:rFonts w:ascii="Calibri" w:hAnsi="Calibri" w:cs="Calibri"/>
          <w:sz w:val="20"/>
          <w:szCs w:val="20"/>
        </w:rPr>
        <w:t> </w:t>
      </w:r>
      <w:r>
        <w:rPr>
          <w:sz w:val="20"/>
          <w:szCs w:val="20"/>
        </w:rPr>
        <w:t>% du coût de la formation.</w:t>
      </w:r>
    </w:p>
    <w:p w14:paraId="43FB379C">
      <w:pPr>
        <w:rPr>
          <w:sz w:val="20"/>
          <w:szCs w:val="20"/>
        </w:rPr>
      </w:pPr>
      <w:r>
        <w:rPr>
          <w:sz w:val="20"/>
          <w:szCs w:val="20"/>
        </w:rPr>
        <w:t>Toute formation commencée sera due en totalité.</w:t>
      </w:r>
    </w:p>
    <w:p w14:paraId="06F84D14">
      <w:pPr>
        <w:rPr>
          <w:sz w:val="20"/>
          <w:szCs w:val="20"/>
        </w:rPr>
      </w:pPr>
      <w:r>
        <w:rPr>
          <w:sz w:val="20"/>
          <w:szCs w:val="20"/>
        </w:rPr>
        <w:t>Par ailleurs, un agent IGN inscrit pourra être remplacé par un autre agent IGN à tout moment (avant le début d’une session) sans frais supplémentaire ou indemnité.</w:t>
      </w:r>
    </w:p>
    <w:p w14:paraId="286FCA8A">
      <w:pPr>
        <w:rPr>
          <w:sz w:val="20"/>
          <w:szCs w:val="20"/>
        </w:rPr>
      </w:pPr>
      <w:r>
        <w:rPr>
          <w:sz w:val="20"/>
          <w:szCs w:val="20"/>
        </w:rPr>
        <w:t>Les demandes d’annulation ou de modification de date seront transférées par courrier ou par courriel par le Département GPEEC Formation qui est le seul autorisé à annuler ou modifier une formation. Toute demande d’annulation émanant d’un agent ou de tout autre service de l’IGN sera considérée comme non valide.</w:t>
      </w:r>
    </w:p>
    <w:p w14:paraId="40096F30">
      <w:pPr>
        <w:rPr>
          <w:sz w:val="20"/>
          <w:szCs w:val="20"/>
        </w:rPr>
      </w:pPr>
      <w:r>
        <w:rPr>
          <w:sz w:val="20"/>
          <w:szCs w:val="20"/>
        </w:rPr>
        <w:t>En cas d’annulation ou de modification de date par le titulaire, celui-ci s’engage à en informer le Département GPEEC Formation par courrier ou par courriel.</w:t>
      </w:r>
    </w:p>
    <w:p w14:paraId="27DC7BD7">
      <w:pPr>
        <w:rPr>
          <w:sz w:val="20"/>
          <w:szCs w:val="20"/>
        </w:rPr>
      </w:pPr>
      <w:r>
        <w:rPr>
          <w:sz w:val="20"/>
          <w:szCs w:val="20"/>
        </w:rPr>
        <w:t>Aucun paiement de formation annulée par le titulaire ne pourra être exigé par celui-ci.</w:t>
      </w:r>
    </w:p>
    <w:p w14:paraId="5C6AF3ED">
      <w:pPr>
        <w:rPr>
          <w:rFonts w:ascii="Arial" w:hAnsi="Arial" w:eastAsia="Times New Roman" w:cs="Arial"/>
          <w:bCs/>
          <w:sz w:val="20"/>
          <w:szCs w:val="20"/>
          <w:lang w:eastAsia="fr-FR"/>
        </w:rPr>
      </w:pPr>
      <w:r>
        <w:rPr>
          <w:rFonts w:ascii="Arial" w:hAnsi="Arial" w:eastAsia="Times New Roman" w:cs="Arial"/>
          <w:b/>
          <w:bCs/>
          <w:sz w:val="20"/>
          <w:szCs w:val="20"/>
          <w:highlight w:val="yellow"/>
          <w:lang w:eastAsia="fr-FR"/>
        </w:rPr>
        <w:t>Formation en inter </w:t>
      </w:r>
      <w:r>
        <w:rPr>
          <w:rFonts w:ascii="Arial" w:hAnsi="Arial" w:eastAsia="Times New Roman" w:cs="Arial"/>
          <w:bCs/>
          <w:sz w:val="20"/>
          <w:szCs w:val="20"/>
          <w:highlight w:val="yellow"/>
          <w:lang w:eastAsia="fr-FR"/>
        </w:rPr>
        <w:t>:</w:t>
      </w:r>
      <w:r>
        <w:rPr>
          <w:rFonts w:ascii="Arial" w:hAnsi="Arial" w:eastAsia="Times New Roman" w:cs="Arial"/>
          <w:bCs/>
          <w:sz w:val="20"/>
          <w:szCs w:val="20"/>
          <w:lang w:eastAsia="fr-FR"/>
        </w:rPr>
        <w:t xml:space="preserve"> </w:t>
      </w:r>
      <w:r>
        <w:rPr>
          <w:sz w:val="20"/>
          <w:szCs w:val="20"/>
        </w:rPr>
        <w:t>En cas d’annulation ou de modification notamment en raison d’un nombre insuffisant de stagiaires inscrits, le titulaire proposera à l’IGN une inscription en priorité à une prochaine session de la même formation.</w:t>
      </w:r>
    </w:p>
    <w:p w14:paraId="636B126D">
      <w:pPr>
        <w:pStyle w:val="4"/>
        <w:spacing w:before="240" w:after="120"/>
        <w:ind w:left="567" w:hanging="567"/>
        <w:rPr>
          <w:sz w:val="20"/>
          <w:szCs w:val="20"/>
        </w:rPr>
      </w:pPr>
      <w:r>
        <w:rPr>
          <w:sz w:val="20"/>
          <w:szCs w:val="20"/>
        </w:rPr>
        <w:t>Évaluation des formations</w:t>
      </w:r>
    </w:p>
    <w:p w14:paraId="0E6F76C4">
      <w:pPr>
        <w:rPr>
          <w:sz w:val="20"/>
          <w:szCs w:val="20"/>
        </w:rPr>
      </w:pPr>
      <w:r>
        <w:rPr>
          <w:sz w:val="20"/>
          <w:szCs w:val="20"/>
        </w:rPr>
        <w:t>Le titulaire s’engage à mettre en œuvre un dispositif d’évaluation dont le résultat est communiqué au Département GPEEC Formation. Lorsque le taux de satisfaction des stagiaires est inférieur à la moyenne, l’IGN et le titulaire se concertent pour établir un diagnostic et, s’il y a lieu, mettre en place des mesures correctives.</w:t>
      </w:r>
    </w:p>
    <w:p w14:paraId="7C983D8A">
      <w:pPr>
        <w:pStyle w:val="3"/>
        <w:rPr>
          <w:sz w:val="20"/>
          <w:szCs w:val="20"/>
        </w:rPr>
      </w:pPr>
      <w:r>
        <w:rPr>
          <w:sz w:val="20"/>
          <w:szCs w:val="20"/>
        </w:rPr>
        <w:t xml:space="preserve">Prix </w:t>
      </w:r>
    </w:p>
    <w:p w14:paraId="6022CF52">
      <w:pPr>
        <w:rPr>
          <w:sz w:val="20"/>
          <w:szCs w:val="20"/>
        </w:rPr>
      </w:pPr>
      <w:r>
        <w:rPr>
          <w:sz w:val="20"/>
          <w:szCs w:val="20"/>
        </w:rPr>
        <w:t>La monnaie de référence est l’euro. Le taux de TVA applicable est celui en vigueur au moment du fait générateur.</w:t>
      </w:r>
    </w:p>
    <w:p w14:paraId="4B734A61">
      <w:pPr>
        <w:rPr>
          <w:sz w:val="20"/>
          <w:szCs w:val="20"/>
        </w:rPr>
      </w:pPr>
      <w:r>
        <w:rPr>
          <w:sz w:val="20"/>
          <w:szCs w:val="20"/>
        </w:rPr>
        <w:t>Les prix sont réputés comprendre toutes les charges fiscales, parafiscales ou autres frappant obligatoirement la prestation. Ils comprennent également l’ensemble des frais afférents aux éléments constitutifs de la prestation, ainsi que tous les éventuels frais annexes (repas, fourniture et acheminement de supports, déplacement du formateur, frais divers de secrétariat, etc.) pour son exécution complète.</w:t>
      </w:r>
    </w:p>
    <w:p w14:paraId="6A8B6060">
      <w:pPr>
        <w:rPr>
          <w:sz w:val="20"/>
          <w:szCs w:val="20"/>
        </w:rPr>
      </w:pPr>
      <w:r>
        <w:rPr>
          <w:sz w:val="20"/>
          <w:szCs w:val="20"/>
        </w:rPr>
        <w:t>Le titulaire est rémunéré par</w:t>
      </w:r>
      <w:r>
        <w:rPr>
          <w:rFonts w:ascii="Calibri" w:hAnsi="Calibri" w:cs="Calibri"/>
          <w:sz w:val="20"/>
          <w:szCs w:val="20"/>
        </w:rPr>
        <w:t> </w:t>
      </w:r>
      <w:r>
        <w:rPr>
          <w:sz w:val="20"/>
          <w:szCs w:val="20"/>
        </w:rPr>
        <w:t>:</w:t>
      </w:r>
      <w:bookmarkStart w:id="16" w:name="_GoBack"/>
      <w:bookmarkEnd w:id="16"/>
    </w:p>
    <w:p w14:paraId="001D5D55">
      <w:pPr>
        <w:rPr>
          <w:b w:val="0"/>
          <w:bCs w:val="0"/>
          <w:sz w:val="20"/>
          <w:szCs w:val="20"/>
          <w:highlight w:val="none"/>
          <w:lang w:val="fr-FR"/>
        </w:rPr>
      </w:pPr>
      <w:sdt>
        <w:sdtPr>
          <w:id w:val="1454367539"/>
          <w14:checkbox>
            <w14:checked w14:val="0"/>
            <w14:checkedState w14:val="2612" w14:font="MS Gothic"/>
            <w14:uncheckedState w14:val="2610" w14:font="MS Gothic"/>
          </w14:checkbox>
        </w:sdtPr>
        <w:sdtEndPr>
          <w:rPr>
            <w:highlight w:val="none"/>
          </w:rPr>
        </w:sdtEndPr>
        <w:sdtContent>
          <w:r>
            <w:rPr>
              <w:rFonts w:ascii="MS Gothic" w:hAnsi="MS Gothic" w:eastAsia="MS Gothic" w:cstheme="minorBidi"/>
              <w:color w:val="000000" w:themeColor="text1"/>
              <w:sz w:val="20"/>
              <w:szCs w:val="20"/>
              <w:lang w:val="fr-FR" w:eastAsia="en-US" w:bidi="ar-SA"/>
              <w14:textFill>
                <w14:solidFill>
                  <w14:schemeClr w14:val="tx1"/>
                </w14:solidFill>
              </w14:textFill>
            </w:rPr>
            <w:t>☐</w:t>
          </w:r>
        </w:sdtContent>
      </w:sdt>
      <w:r>
        <w:rPr>
          <w:sz w:val="20"/>
          <w:szCs w:val="20"/>
          <w:highlight w:val="none"/>
        </w:rPr>
        <w:t xml:space="preserve"> </w:t>
      </w:r>
      <w:r>
        <w:rPr>
          <w:b w:val="0"/>
          <w:bCs w:val="0"/>
          <w:sz w:val="20"/>
          <w:szCs w:val="20"/>
          <w:highlight w:val="none"/>
        </w:rPr>
        <w:t>Un prix global et forfaitaire</w:t>
      </w:r>
      <w:r>
        <w:rPr>
          <w:b w:val="0"/>
          <w:bCs w:val="0"/>
          <w:sz w:val="20"/>
          <w:szCs w:val="20"/>
          <w:highlight w:val="none"/>
          <w:lang w:val="fr-FR"/>
        </w:rPr>
        <w:t>.</w:t>
      </w:r>
    </w:p>
    <w:p w14:paraId="5067E9E6">
      <w:pPr>
        <w:rPr>
          <w:rStyle w:val="41"/>
          <w:b w:val="0"/>
          <w:bCs/>
          <w:sz w:val="20"/>
          <w:szCs w:val="20"/>
          <w:highlight w:val="none"/>
        </w:rPr>
      </w:pPr>
      <w:sdt>
        <w:sdtPr>
          <w:id w:val="2090455247"/>
          <w14:checkbox>
            <w14:checked w14:val="0"/>
            <w14:checkedState w14:val="2612" w14:font="MS Gothic"/>
            <w14:uncheckedState w14:val="2610" w14:font="MS Gothic"/>
          </w14:checkbox>
        </w:sdtPr>
        <w:sdtEndPr>
          <w:rPr>
            <w:b/>
            <w:bCs w:val="0"/>
            <w:highlight w:val="none"/>
          </w:rPr>
        </w:sdtEndPr>
        <w:sdtContent>
          <w:r>
            <w:rPr>
              <w:rFonts w:ascii="MS Gothic" w:hAnsi="MS Gothic" w:eastAsia="MS Gothic" w:cstheme="minorBidi"/>
              <w:b/>
              <w:bCs w:val="0"/>
              <w:iCs/>
              <w:color w:val="000000" w:themeColor="text1"/>
              <w:kern w:val="0"/>
              <w:sz w:val="20"/>
              <w:szCs w:val="20"/>
              <w:highlight w:val="none"/>
              <w:lang w:val="fr-FR" w:eastAsia="en-US" w:bidi="ar-SA"/>
              <w14:textFill>
                <w14:solidFill>
                  <w14:schemeClr w14:val="tx1"/>
                </w14:solidFill>
              </w14:textFill>
            </w:rPr>
            <w:t>☐</w:t>
          </w:r>
        </w:sdtContent>
      </w:sdt>
      <w:r>
        <w:rPr>
          <w:rStyle w:val="41"/>
          <w:b/>
          <w:bCs w:val="0"/>
          <w:sz w:val="20"/>
          <w:szCs w:val="20"/>
          <w:highlight w:val="none"/>
        </w:rPr>
        <w:t xml:space="preserve"> Des prix unitaires</w:t>
      </w:r>
      <w:r>
        <w:rPr>
          <w:rStyle w:val="41"/>
          <w:rFonts w:ascii="Calibri" w:hAnsi="Calibri" w:cs="Calibri"/>
          <w:b w:val="0"/>
          <w:bCs/>
          <w:sz w:val="20"/>
          <w:szCs w:val="20"/>
          <w:highlight w:val="none"/>
        </w:rPr>
        <w:t> </w:t>
      </w:r>
      <w:r>
        <w:rPr>
          <w:rStyle w:val="41"/>
          <w:b w:val="0"/>
          <w:bCs/>
          <w:sz w:val="20"/>
          <w:szCs w:val="20"/>
          <w:highlight w:val="none"/>
        </w:rPr>
        <w:t>:</w:t>
      </w:r>
    </w:p>
    <w:p w14:paraId="730B403B">
      <w:pPr>
        <w:pStyle w:val="14"/>
        <w:numPr>
          <w:ilvl w:val="0"/>
          <w:numId w:val="2"/>
        </w:numPr>
        <w:ind w:left="911" w:leftChars="0" w:hanging="284" w:firstLineChars="0"/>
        <w:rPr>
          <w:rStyle w:val="41"/>
          <w:b w:val="0"/>
          <w:bCs/>
          <w:sz w:val="20"/>
          <w:szCs w:val="20"/>
          <w:highlight w:val="none"/>
        </w:rPr>
      </w:pPr>
      <w:sdt>
        <w:sdtPr>
          <w:rPr>
            <w:b w:val="0"/>
            <w:bCs/>
            <w:highlight w:val="none"/>
          </w:rPr>
          <w:id w:val="292069090"/>
          <w14:checkbox>
            <w14:checked w14:val="1"/>
            <w14:checkedState w14:val="2612" w14:font="MS Gothic"/>
            <w14:uncheckedState w14:val="2610" w14:font="MS Gothic"/>
          </w14:checkbox>
        </w:sdtPr>
        <w:sdtEndPr>
          <w:rPr>
            <w:b w:val="0"/>
            <w:bCs/>
            <w:highlight w:val="none"/>
          </w:rPr>
        </w:sdtEndPr>
        <w:sdtContent>
          <w:r>
            <w:rPr>
              <w:rFonts w:ascii="MS Gothic" w:hAnsi="MS Gothic" w:eastAsia="MS Gothic" w:cs="Arial"/>
              <w:b w:val="0"/>
              <w:bCs/>
              <w:i w:val="0"/>
              <w:iCs/>
              <w:color w:val="auto"/>
              <w:kern w:val="0"/>
              <w:sz w:val="20"/>
              <w:szCs w:val="20"/>
              <w:highlight w:val="none"/>
              <w:lang w:val="fr-FR" w:eastAsia="fr-FR" w:bidi="ar-SA"/>
            </w:rPr>
            <w:t>☒</w:t>
          </w:r>
        </w:sdtContent>
      </w:sdt>
      <w:r>
        <w:rPr>
          <w:rStyle w:val="41"/>
          <w:rFonts w:eastAsia="MS Gothic"/>
          <w:b w:val="0"/>
          <w:bCs/>
          <w:sz w:val="20"/>
          <w:szCs w:val="20"/>
          <w:highlight w:val="none"/>
        </w:rPr>
        <w:t xml:space="preserve"> </w:t>
      </w:r>
      <w:r>
        <w:rPr>
          <w:rStyle w:val="41"/>
          <w:b w:val="0"/>
          <w:bCs/>
          <w:sz w:val="20"/>
          <w:szCs w:val="20"/>
          <w:highlight w:val="none"/>
        </w:rPr>
        <w:t>Par session (intra-entreprise)</w:t>
      </w:r>
    </w:p>
    <w:p w14:paraId="2A0A9449">
      <w:pPr>
        <w:pStyle w:val="14"/>
        <w:numPr>
          <w:ilvl w:val="0"/>
          <w:numId w:val="2"/>
        </w:numPr>
        <w:ind w:left="911" w:leftChars="0" w:hanging="284" w:firstLineChars="0"/>
        <w:rPr>
          <w:b/>
          <w:bCs w:val="0"/>
          <w:sz w:val="20"/>
          <w:szCs w:val="20"/>
          <w:highlight w:val="none"/>
        </w:rPr>
      </w:pPr>
      <w:sdt>
        <w:sdtPr>
          <w:rPr>
            <w:b w:val="0"/>
            <w:bCs/>
            <w:highlight w:val="none"/>
          </w:rPr>
          <w:id w:val="521249917"/>
          <w14:checkbox>
            <w14:checked w14:val="0"/>
            <w14:checkedState w14:val="2612" w14:font="MS Gothic"/>
            <w14:uncheckedState w14:val="2610" w14:font="MS Gothic"/>
          </w14:checkbox>
        </w:sdtPr>
        <w:sdtEndPr>
          <w:rPr>
            <w:b/>
            <w:bCs w:val="0"/>
            <w:highlight w:val="none"/>
          </w:rPr>
        </w:sdtEndPr>
        <w:sdtContent>
          <w:r>
            <w:rPr>
              <w:rFonts w:ascii="MS Gothic" w:hAnsi="MS Gothic" w:eastAsia="MS Gothic" w:cs="Arial"/>
              <w:b w:val="0"/>
              <w:bCs/>
              <w:color w:val="auto"/>
              <w:kern w:val="0"/>
              <w:sz w:val="20"/>
              <w:szCs w:val="20"/>
              <w:highlight w:val="none"/>
              <w:lang w:val="fr-FR" w:eastAsia="fr-FR" w:bidi="ar-SA"/>
            </w:rPr>
            <w:t>☐</w:t>
          </w:r>
        </w:sdtContent>
      </w:sdt>
      <w:r>
        <w:rPr>
          <w:b/>
          <w:bCs w:val="0"/>
          <w:sz w:val="20"/>
          <w:szCs w:val="20"/>
          <w:highlight w:val="none"/>
        </w:rPr>
        <w:t xml:space="preserve"> Par participant (inter-entreprise)</w:t>
      </w:r>
    </w:p>
    <w:p w14:paraId="162DBF3F">
      <w:pPr>
        <w:rPr>
          <w:sz w:val="20"/>
          <w:szCs w:val="20"/>
        </w:rPr>
      </w:pPr>
      <w:r>
        <w:rPr>
          <w:sz w:val="20"/>
          <w:szCs w:val="20"/>
        </w:rPr>
        <w:t>Le prix est ferme. Il est indiqué dans l’annexe financière.</w:t>
      </w:r>
    </w:p>
    <w:p w14:paraId="5D573974">
      <w:pPr>
        <w:pStyle w:val="72"/>
        <w:rPr>
          <w:sz w:val="20"/>
          <w:szCs w:val="20"/>
        </w:rPr>
      </w:pPr>
      <w:r>
        <w:rPr>
          <w:sz w:val="20"/>
          <w:szCs w:val="20"/>
        </w:rPr>
        <w:t>Facturation et paiement</w:t>
      </w:r>
    </w:p>
    <w:p w14:paraId="40C9B9E2">
      <w:pPr>
        <w:pStyle w:val="4"/>
        <w:spacing w:before="240" w:after="120"/>
        <w:rPr>
          <w:sz w:val="20"/>
          <w:szCs w:val="20"/>
        </w:rPr>
      </w:pPr>
      <w:r>
        <w:rPr>
          <w:sz w:val="20"/>
          <w:szCs w:val="20"/>
        </w:rPr>
        <w:t>Émission des factures</w:t>
      </w:r>
    </w:p>
    <w:p w14:paraId="174421D7">
      <w:pPr>
        <w:rPr>
          <w:sz w:val="20"/>
          <w:szCs w:val="20"/>
        </w:rPr>
      </w:pPr>
      <w:r>
        <w:rPr>
          <w:sz w:val="20"/>
          <w:szCs w:val="20"/>
        </w:rPr>
        <w:t>Le titulaire est rémunéré après constatation du service fait.</w:t>
      </w:r>
    </w:p>
    <w:p w14:paraId="14DE701E">
      <w:pPr>
        <w:rPr>
          <w:sz w:val="20"/>
          <w:szCs w:val="20"/>
        </w:rPr>
      </w:pPr>
      <w:r>
        <w:rPr>
          <w:sz w:val="20"/>
          <w:szCs w:val="20"/>
        </w:rPr>
        <w:t>Les factures sont émises à l’issue d’une prestation ou de l’exécution totale d’un bon de commande, et après réception par l’IGN de l’attestation de formation.</w:t>
      </w:r>
    </w:p>
    <w:p w14:paraId="04719D66">
      <w:pPr>
        <w:rPr>
          <w:sz w:val="20"/>
          <w:szCs w:val="20"/>
        </w:rPr>
      </w:pPr>
      <w:r>
        <w:rPr>
          <w:sz w:val="20"/>
          <w:szCs w:val="20"/>
        </w:rPr>
        <w:t>Les factures portent, outre les mentions légales, les indications suivantes</w:t>
      </w:r>
      <w:r>
        <w:rPr>
          <w:rFonts w:ascii="Calibri" w:hAnsi="Calibri" w:cs="Calibri"/>
          <w:sz w:val="20"/>
          <w:szCs w:val="20"/>
        </w:rPr>
        <w:t> </w:t>
      </w:r>
      <w:r>
        <w:rPr>
          <w:sz w:val="20"/>
          <w:szCs w:val="20"/>
        </w:rPr>
        <w:t>:</w:t>
      </w:r>
    </w:p>
    <w:p w14:paraId="29DA2035">
      <w:pPr>
        <w:pStyle w:val="33"/>
        <w:numPr>
          <w:ilvl w:val="0"/>
          <w:numId w:val="6"/>
        </w:numPr>
        <w:ind w:left="567" w:hanging="283"/>
        <w:rPr>
          <w:sz w:val="20"/>
          <w:szCs w:val="20"/>
        </w:rPr>
      </w:pPr>
      <w:r>
        <w:rPr>
          <w:sz w:val="20"/>
          <w:szCs w:val="20"/>
        </w:rPr>
        <w:t>Le numéro SIRET de l’IGN : 180</w:t>
      </w:r>
      <w:r>
        <w:rPr>
          <w:rFonts w:ascii="Calibri" w:hAnsi="Calibri" w:cs="Calibri"/>
          <w:sz w:val="20"/>
          <w:szCs w:val="20"/>
        </w:rPr>
        <w:t> </w:t>
      </w:r>
      <w:r>
        <w:rPr>
          <w:sz w:val="20"/>
          <w:szCs w:val="20"/>
        </w:rPr>
        <w:t>067</w:t>
      </w:r>
      <w:r>
        <w:rPr>
          <w:rFonts w:ascii="Calibri" w:hAnsi="Calibri" w:cs="Calibri"/>
          <w:sz w:val="20"/>
          <w:szCs w:val="20"/>
        </w:rPr>
        <w:t> </w:t>
      </w:r>
      <w:r>
        <w:rPr>
          <w:sz w:val="20"/>
          <w:szCs w:val="20"/>
        </w:rPr>
        <w:t>019 00430</w:t>
      </w:r>
      <w:r>
        <w:rPr>
          <w:rFonts w:ascii="Calibri" w:hAnsi="Calibri" w:cs="Calibri"/>
          <w:sz w:val="20"/>
          <w:szCs w:val="20"/>
        </w:rPr>
        <w:t> </w:t>
      </w:r>
      <w:r>
        <w:rPr>
          <w:sz w:val="20"/>
          <w:szCs w:val="20"/>
        </w:rPr>
        <w:t>;</w:t>
      </w:r>
    </w:p>
    <w:p w14:paraId="28917D8A">
      <w:pPr>
        <w:pStyle w:val="33"/>
        <w:numPr>
          <w:ilvl w:val="0"/>
          <w:numId w:val="6"/>
        </w:numPr>
        <w:ind w:left="567" w:hanging="283"/>
        <w:rPr>
          <w:sz w:val="20"/>
          <w:szCs w:val="20"/>
        </w:rPr>
      </w:pPr>
      <w:r>
        <w:rPr>
          <w:sz w:val="20"/>
          <w:szCs w:val="20"/>
        </w:rPr>
        <w:t>Le cas échéant, le numéro du bon de commande (engagement)</w:t>
      </w:r>
      <w:r>
        <w:rPr>
          <w:rFonts w:ascii="Calibri" w:hAnsi="Calibri" w:cs="Calibri"/>
          <w:sz w:val="20"/>
          <w:szCs w:val="20"/>
        </w:rPr>
        <w:t> </w:t>
      </w:r>
      <w:r>
        <w:rPr>
          <w:sz w:val="20"/>
          <w:szCs w:val="20"/>
        </w:rPr>
        <w:t>;</w:t>
      </w:r>
    </w:p>
    <w:p w14:paraId="685C891F">
      <w:pPr>
        <w:pStyle w:val="33"/>
        <w:numPr>
          <w:ilvl w:val="0"/>
          <w:numId w:val="6"/>
        </w:numPr>
        <w:ind w:left="567" w:hanging="283"/>
        <w:rPr>
          <w:sz w:val="20"/>
          <w:szCs w:val="20"/>
        </w:rPr>
      </w:pPr>
      <w:r>
        <w:rPr>
          <w:sz w:val="20"/>
          <w:szCs w:val="20"/>
        </w:rPr>
        <w:t>La référence du service prescripteur de l’IGN</w:t>
      </w:r>
      <w:r>
        <w:rPr>
          <w:rFonts w:ascii="Calibri" w:hAnsi="Calibri" w:cs="Calibri"/>
          <w:sz w:val="20"/>
          <w:szCs w:val="20"/>
        </w:rPr>
        <w:t> </w:t>
      </w:r>
      <w:r>
        <w:rPr>
          <w:sz w:val="20"/>
          <w:szCs w:val="20"/>
        </w:rPr>
        <w:t>: Département GPEEC Formation ;</w:t>
      </w:r>
    </w:p>
    <w:p w14:paraId="0E77075E">
      <w:pPr>
        <w:pStyle w:val="33"/>
        <w:numPr>
          <w:ilvl w:val="0"/>
          <w:numId w:val="6"/>
        </w:numPr>
        <w:ind w:left="567" w:hanging="283"/>
        <w:rPr>
          <w:sz w:val="20"/>
          <w:szCs w:val="20"/>
        </w:rPr>
      </w:pPr>
      <w:r>
        <w:rPr>
          <w:sz w:val="20"/>
          <w:szCs w:val="20"/>
        </w:rPr>
        <w:t>La date d'émission de la facture</w:t>
      </w:r>
      <w:r>
        <w:rPr>
          <w:rFonts w:ascii="Calibri" w:hAnsi="Calibri" w:cs="Calibri"/>
          <w:sz w:val="20"/>
          <w:szCs w:val="20"/>
        </w:rPr>
        <w:t> </w:t>
      </w:r>
      <w:r>
        <w:rPr>
          <w:sz w:val="20"/>
          <w:szCs w:val="20"/>
        </w:rPr>
        <w:t>;</w:t>
      </w:r>
    </w:p>
    <w:p w14:paraId="30629923">
      <w:pPr>
        <w:pStyle w:val="33"/>
        <w:numPr>
          <w:ilvl w:val="0"/>
          <w:numId w:val="6"/>
        </w:numPr>
        <w:ind w:left="567" w:hanging="283"/>
        <w:rPr>
          <w:sz w:val="20"/>
          <w:szCs w:val="20"/>
        </w:rPr>
      </w:pPr>
      <w:r>
        <w:rPr>
          <w:sz w:val="20"/>
          <w:szCs w:val="20"/>
        </w:rPr>
        <w:t>Les coordonnées bancaires du titulaire</w:t>
      </w:r>
      <w:r>
        <w:rPr>
          <w:rFonts w:ascii="Calibri" w:hAnsi="Calibri" w:cs="Calibri"/>
          <w:sz w:val="20"/>
          <w:szCs w:val="20"/>
        </w:rPr>
        <w:t> </w:t>
      </w:r>
      <w:r>
        <w:rPr>
          <w:sz w:val="20"/>
          <w:szCs w:val="20"/>
        </w:rPr>
        <w:t>;</w:t>
      </w:r>
    </w:p>
    <w:p w14:paraId="3CD0EF33">
      <w:pPr>
        <w:pStyle w:val="33"/>
        <w:numPr>
          <w:ilvl w:val="0"/>
          <w:numId w:val="6"/>
        </w:numPr>
        <w:ind w:left="567" w:hanging="283"/>
        <w:rPr>
          <w:sz w:val="20"/>
          <w:szCs w:val="20"/>
        </w:rPr>
      </w:pPr>
      <w:r>
        <w:rPr>
          <w:sz w:val="20"/>
          <w:szCs w:val="20"/>
        </w:rPr>
        <w:t>Le détail des prestations exécutées</w:t>
      </w:r>
      <w:r>
        <w:rPr>
          <w:rFonts w:ascii="Calibri" w:hAnsi="Calibri" w:cs="Calibri"/>
          <w:sz w:val="20"/>
          <w:szCs w:val="20"/>
        </w:rPr>
        <w:t> </w:t>
      </w:r>
      <w:r>
        <w:rPr>
          <w:sz w:val="20"/>
          <w:szCs w:val="20"/>
        </w:rPr>
        <w:t>;</w:t>
      </w:r>
    </w:p>
    <w:p w14:paraId="0F289966">
      <w:pPr>
        <w:pStyle w:val="33"/>
        <w:numPr>
          <w:ilvl w:val="0"/>
          <w:numId w:val="6"/>
        </w:numPr>
        <w:ind w:left="567" w:hanging="283"/>
        <w:rPr>
          <w:sz w:val="20"/>
          <w:szCs w:val="20"/>
        </w:rPr>
      </w:pPr>
      <w:r>
        <w:rPr>
          <w:sz w:val="20"/>
          <w:szCs w:val="20"/>
        </w:rPr>
        <w:t>Le montant hors taxes</w:t>
      </w:r>
      <w:r>
        <w:rPr>
          <w:rFonts w:ascii="Calibri" w:hAnsi="Calibri" w:cs="Calibri"/>
          <w:sz w:val="20"/>
          <w:szCs w:val="20"/>
        </w:rPr>
        <w:t> </w:t>
      </w:r>
      <w:r>
        <w:rPr>
          <w:sz w:val="20"/>
          <w:szCs w:val="20"/>
        </w:rPr>
        <w:t>;</w:t>
      </w:r>
    </w:p>
    <w:p w14:paraId="146F6B4C">
      <w:pPr>
        <w:pStyle w:val="33"/>
        <w:numPr>
          <w:ilvl w:val="0"/>
          <w:numId w:val="6"/>
        </w:numPr>
        <w:ind w:left="567" w:hanging="283"/>
        <w:rPr>
          <w:sz w:val="20"/>
          <w:szCs w:val="20"/>
        </w:rPr>
      </w:pPr>
      <w:r>
        <w:rPr>
          <w:sz w:val="20"/>
          <w:szCs w:val="20"/>
        </w:rPr>
        <w:t>Le montant et le taux de la TVA</w:t>
      </w:r>
      <w:r>
        <w:rPr>
          <w:rFonts w:ascii="Calibri" w:hAnsi="Calibri" w:cs="Calibri"/>
          <w:sz w:val="20"/>
          <w:szCs w:val="20"/>
        </w:rPr>
        <w:t> </w:t>
      </w:r>
      <w:r>
        <w:rPr>
          <w:sz w:val="20"/>
          <w:szCs w:val="20"/>
        </w:rPr>
        <w:t>;</w:t>
      </w:r>
    </w:p>
    <w:p w14:paraId="4F12D489">
      <w:pPr>
        <w:pStyle w:val="33"/>
        <w:numPr>
          <w:ilvl w:val="0"/>
          <w:numId w:val="6"/>
        </w:numPr>
        <w:ind w:left="567" w:hanging="283"/>
        <w:rPr>
          <w:sz w:val="20"/>
          <w:szCs w:val="20"/>
        </w:rPr>
      </w:pPr>
      <w:r>
        <w:rPr>
          <w:sz w:val="20"/>
          <w:szCs w:val="20"/>
        </w:rPr>
        <w:t>Le montant total toutes taxes comprises</w:t>
      </w:r>
      <w:r>
        <w:rPr>
          <w:rFonts w:ascii="Calibri" w:hAnsi="Calibri" w:cs="Calibri"/>
          <w:sz w:val="20"/>
          <w:szCs w:val="20"/>
        </w:rPr>
        <w:t> </w:t>
      </w:r>
      <w:r>
        <w:rPr>
          <w:sz w:val="20"/>
          <w:szCs w:val="20"/>
        </w:rPr>
        <w:t>;</w:t>
      </w:r>
    </w:p>
    <w:p w14:paraId="095DFDA4">
      <w:pPr>
        <w:pStyle w:val="33"/>
        <w:numPr>
          <w:ilvl w:val="0"/>
          <w:numId w:val="6"/>
        </w:numPr>
        <w:ind w:left="567" w:hanging="283"/>
        <w:rPr>
          <w:sz w:val="20"/>
          <w:szCs w:val="20"/>
        </w:rPr>
      </w:pPr>
      <w:r>
        <w:rPr>
          <w:sz w:val="20"/>
          <w:szCs w:val="20"/>
        </w:rPr>
        <w:t>Le numéro de TVA intracommunautaire du titulaire.</w:t>
      </w:r>
    </w:p>
    <w:p w14:paraId="329559A7">
      <w:pPr>
        <w:pStyle w:val="4"/>
        <w:spacing w:before="240" w:after="120"/>
        <w:rPr>
          <w:sz w:val="20"/>
          <w:szCs w:val="20"/>
        </w:rPr>
      </w:pPr>
      <w:r>
        <w:rPr>
          <w:sz w:val="20"/>
          <w:szCs w:val="20"/>
        </w:rPr>
        <w:t>Dépôt de la facture sur Chorus Pro</w:t>
      </w:r>
    </w:p>
    <w:p w14:paraId="3DB43625">
      <w:pPr>
        <w:rPr>
          <w:sz w:val="20"/>
          <w:szCs w:val="20"/>
        </w:rPr>
      </w:pPr>
      <w:r>
        <w:rPr>
          <w:sz w:val="20"/>
          <w:szCs w:val="20"/>
        </w:rPr>
        <w:t>Les factures doivent être déposées sur le portail Chorus Pro.</w:t>
      </w:r>
    </w:p>
    <w:p w14:paraId="7BE9DC6B">
      <w:pPr>
        <w:rPr>
          <w:sz w:val="20"/>
          <w:szCs w:val="20"/>
        </w:rPr>
      </w:pPr>
      <w:r>
        <w:rPr>
          <w:sz w:val="20"/>
          <w:szCs w:val="20"/>
        </w:rPr>
        <w:t>Une documentation relative au fonctionnement de la plateforme Chorus Pro est consultable à l’adresse suivante :</w:t>
      </w:r>
    </w:p>
    <w:p w14:paraId="75303D14">
      <w:pPr>
        <w:rPr>
          <w:sz w:val="20"/>
          <w:szCs w:val="20"/>
        </w:rPr>
      </w:pPr>
      <w:r>
        <w:fldChar w:fldCharType="begin"/>
      </w:r>
      <w:r>
        <w:instrText xml:space="preserve"> HYPERLINK "https://communaute.chorus-pro.gouv.fr/emetteur-de-factures-electroniques/" \h </w:instrText>
      </w:r>
      <w:r>
        <w:fldChar w:fldCharType="separate"/>
      </w:r>
      <w:r>
        <w:rPr>
          <w:rStyle w:val="38"/>
          <w:sz w:val="20"/>
          <w:szCs w:val="20"/>
        </w:rPr>
        <w:t>https://communaute.chorus-pro.gouv.fr/emetteur-de-factures-electroniques/</w:t>
      </w:r>
      <w:r>
        <w:rPr>
          <w:rStyle w:val="38"/>
          <w:sz w:val="20"/>
          <w:szCs w:val="20"/>
        </w:rPr>
        <w:fldChar w:fldCharType="end"/>
      </w:r>
    </w:p>
    <w:p w14:paraId="74075C83">
      <w:pPr>
        <w:rPr>
          <w:sz w:val="20"/>
          <w:szCs w:val="20"/>
        </w:rPr>
      </w:pPr>
      <w:r>
        <w:rPr>
          <w:sz w:val="20"/>
          <w:szCs w:val="20"/>
        </w:rPr>
        <w:t>Il est précisé que l’IGN n’utilise pas de n° service exécutant dans Chorus Pro.</w:t>
      </w:r>
    </w:p>
    <w:p w14:paraId="0C6040E3">
      <w:pPr>
        <w:pStyle w:val="72"/>
        <w:rPr>
          <w:sz w:val="20"/>
          <w:szCs w:val="20"/>
        </w:rPr>
      </w:pPr>
      <w:r>
        <w:rPr>
          <w:sz w:val="20"/>
          <w:szCs w:val="20"/>
        </w:rPr>
        <w:t>Toute question relative à la facturation ou au paiement doit être adressée au service facturier de l’Agence comptable de l’IGN</w:t>
      </w:r>
      <w:r>
        <w:rPr>
          <w:rFonts w:ascii="Calibri" w:hAnsi="Calibri" w:cs="Calibri"/>
          <w:sz w:val="20"/>
          <w:szCs w:val="20"/>
        </w:rPr>
        <w:t> </w:t>
      </w:r>
      <w:r>
        <w:rPr>
          <w:sz w:val="20"/>
          <w:szCs w:val="20"/>
        </w:rPr>
        <w:t>:</w:t>
      </w:r>
    </w:p>
    <w:p w14:paraId="4D82B853">
      <w:pPr>
        <w:pStyle w:val="33"/>
        <w:numPr>
          <w:ilvl w:val="0"/>
          <w:numId w:val="6"/>
        </w:numPr>
        <w:ind w:left="567" w:hanging="283"/>
        <w:rPr>
          <w:sz w:val="20"/>
          <w:szCs w:val="20"/>
        </w:rPr>
      </w:pPr>
      <w:r>
        <w:rPr>
          <w:sz w:val="20"/>
          <w:szCs w:val="20"/>
        </w:rPr>
        <w:t>Tél.</w:t>
      </w:r>
      <w:r>
        <w:rPr>
          <w:rFonts w:ascii="Calibri" w:hAnsi="Calibri" w:cs="Calibri"/>
          <w:sz w:val="20"/>
          <w:szCs w:val="20"/>
        </w:rPr>
        <w:t> </w:t>
      </w:r>
      <w:r>
        <w:rPr>
          <w:sz w:val="20"/>
          <w:szCs w:val="20"/>
        </w:rPr>
        <w:t>: 01 43 98 83 11</w:t>
      </w:r>
    </w:p>
    <w:p w14:paraId="00C37E5A">
      <w:pPr>
        <w:pStyle w:val="33"/>
        <w:numPr>
          <w:ilvl w:val="0"/>
          <w:numId w:val="6"/>
        </w:numPr>
        <w:ind w:left="567" w:hanging="283"/>
        <w:rPr>
          <w:sz w:val="20"/>
          <w:szCs w:val="20"/>
        </w:rPr>
      </w:pPr>
      <w:r>
        <w:rPr>
          <w:sz w:val="20"/>
          <w:szCs w:val="20"/>
        </w:rPr>
        <w:t xml:space="preserve">Courriel : </w:t>
      </w:r>
      <w:r>
        <w:fldChar w:fldCharType="begin"/>
      </w:r>
      <w:r>
        <w:instrText xml:space="preserve"> HYPERLINK "mailto:service.facturier@ign.fr" \h </w:instrText>
      </w:r>
      <w:r>
        <w:fldChar w:fldCharType="separate"/>
      </w:r>
      <w:r>
        <w:rPr>
          <w:rStyle w:val="38"/>
          <w:sz w:val="20"/>
          <w:szCs w:val="20"/>
        </w:rPr>
        <w:t>service.facturier@ign.fr</w:t>
      </w:r>
      <w:r>
        <w:rPr>
          <w:rStyle w:val="38"/>
          <w:sz w:val="20"/>
          <w:szCs w:val="20"/>
        </w:rPr>
        <w:fldChar w:fldCharType="end"/>
      </w:r>
    </w:p>
    <w:p w14:paraId="66534B4A">
      <w:pPr>
        <w:pStyle w:val="4"/>
        <w:spacing w:before="240" w:after="120"/>
        <w:rPr>
          <w:sz w:val="20"/>
          <w:szCs w:val="20"/>
        </w:rPr>
      </w:pPr>
      <w:r>
        <w:rPr>
          <w:sz w:val="20"/>
          <w:szCs w:val="20"/>
        </w:rPr>
        <w:t>Modalités de paiement</w:t>
      </w:r>
    </w:p>
    <w:p w14:paraId="12847064">
      <w:pPr>
        <w:rPr>
          <w:sz w:val="20"/>
          <w:szCs w:val="20"/>
        </w:rPr>
      </w:pPr>
      <w:r>
        <w:rPr>
          <w:sz w:val="20"/>
          <w:szCs w:val="20"/>
        </w:rPr>
        <w:t>Les paiements s’effectuent par virement administratif dans un délai global maximal de trente jours à compter de la date de réception de la demande de paiement par le pouvoir adjudicateur.</w:t>
      </w:r>
    </w:p>
    <w:p w14:paraId="5342985E">
      <w:pPr>
        <w:rPr>
          <w:sz w:val="20"/>
          <w:szCs w:val="20"/>
        </w:rPr>
      </w:pPr>
      <w:r>
        <w:rPr>
          <w:sz w:val="20"/>
          <w:szCs w:val="20"/>
        </w:rPr>
        <w:t xml:space="preserve">Le défaut de paiement dans le délai prévu ci-dessus fait courir de plein droit des intérêts moratoires au bénéfice du titulaire. </w:t>
      </w:r>
    </w:p>
    <w:p w14:paraId="32212090">
      <w:pPr>
        <w:rPr>
          <w:sz w:val="20"/>
          <w:szCs w:val="20"/>
        </w:rPr>
      </w:pPr>
      <w:r>
        <w:rPr>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1898A59">
      <w:pPr>
        <w:rPr>
          <w:sz w:val="20"/>
          <w:szCs w:val="20"/>
        </w:rPr>
      </w:pPr>
      <w:r>
        <w:rPr>
          <w:sz w:val="20"/>
          <w:szCs w:val="20"/>
        </w:rPr>
        <w:t>Le montant de l'indemnité forfaitaire pour frais de recouvrement est fixé à 40</w:t>
      </w:r>
      <w:r>
        <w:rPr>
          <w:rFonts w:ascii="Calibri" w:hAnsi="Calibri" w:cs="Calibri"/>
          <w:sz w:val="20"/>
          <w:szCs w:val="20"/>
        </w:rPr>
        <w:t> </w:t>
      </w:r>
      <w:r>
        <w:rPr>
          <w:sz w:val="20"/>
          <w:szCs w:val="20"/>
        </w:rPr>
        <w:t>euros.</w:t>
      </w:r>
    </w:p>
    <w:p w14:paraId="12D074F6">
      <w:pPr>
        <w:pStyle w:val="3"/>
        <w:rPr>
          <w:sz w:val="20"/>
          <w:szCs w:val="20"/>
        </w:rPr>
      </w:pPr>
      <w:bookmarkStart w:id="9" w:name="_Toc179907579"/>
      <w:bookmarkStart w:id="10" w:name="_Toc179907283"/>
      <w:bookmarkStart w:id="11" w:name="_Toc180141402"/>
      <w:bookmarkStart w:id="12" w:name="_Toc179907237"/>
      <w:bookmarkStart w:id="13" w:name="_Hlk180492133"/>
      <w:r>
        <w:rPr>
          <w:sz w:val="20"/>
          <w:szCs w:val="20"/>
        </w:rPr>
        <w:t>Loi applicable – Tribunal compétent</w:t>
      </w:r>
      <w:bookmarkEnd w:id="9"/>
      <w:bookmarkEnd w:id="10"/>
      <w:bookmarkEnd w:id="11"/>
      <w:bookmarkEnd w:id="12"/>
    </w:p>
    <w:p w14:paraId="3E791595">
      <w:pPr>
        <w:tabs>
          <w:tab w:val="left" w:pos="5706"/>
        </w:tabs>
        <w:rPr>
          <w:sz w:val="20"/>
          <w:szCs w:val="20"/>
        </w:rPr>
      </w:pPr>
      <w:r>
        <w:rPr>
          <w:sz w:val="20"/>
          <w:szCs w:val="20"/>
        </w:rPr>
        <w:t>La loi française est seule applicable au présent marché.</w:t>
      </w:r>
    </w:p>
    <w:p w14:paraId="2B716914">
      <w:pPr>
        <w:pStyle w:val="72"/>
        <w:rPr>
          <w:sz w:val="20"/>
          <w:szCs w:val="20"/>
        </w:rPr>
      </w:pPr>
      <w:r>
        <w:rPr>
          <w:sz w:val="20"/>
          <w:szCs w:val="20"/>
        </w:rPr>
        <w:t>En cas de litige, le tribunal compétent est le suivant</w:t>
      </w:r>
      <w:r>
        <w:rPr>
          <w:rFonts w:ascii="Calibri" w:hAnsi="Calibri" w:cs="Calibri"/>
          <w:sz w:val="20"/>
          <w:szCs w:val="20"/>
        </w:rPr>
        <w:t> </w:t>
      </w:r>
      <w:r>
        <w:rPr>
          <w:sz w:val="20"/>
          <w:szCs w:val="20"/>
        </w:rPr>
        <w:t>:</w:t>
      </w:r>
    </w:p>
    <w:p w14:paraId="356E5128">
      <w:pPr>
        <w:pBdr>
          <w:top w:val="single" w:color="000000" w:sz="4" w:space="1"/>
          <w:left w:val="single" w:color="000000" w:sz="4" w:space="4"/>
          <w:bottom w:val="single" w:color="000000" w:sz="4" w:space="1"/>
          <w:right w:val="single" w:color="000000" w:sz="4" w:space="4"/>
        </w:pBdr>
        <w:tabs>
          <w:tab w:val="left" w:pos="5706"/>
        </w:tabs>
        <w:jc w:val="center"/>
        <w:rPr>
          <w:rStyle w:val="41"/>
          <w:sz w:val="20"/>
          <w:szCs w:val="20"/>
        </w:rPr>
      </w:pPr>
      <w:r>
        <w:rPr>
          <w:rStyle w:val="41"/>
          <w:sz w:val="20"/>
          <w:szCs w:val="20"/>
        </w:rPr>
        <w:t>TRIBUNAL ADMINISTRATIF DE PARIS</w:t>
      </w:r>
    </w:p>
    <w:p w14:paraId="6D37225C">
      <w:pPr>
        <w:pBdr>
          <w:top w:val="single" w:color="000000" w:sz="4" w:space="1"/>
          <w:left w:val="single" w:color="000000" w:sz="4" w:space="4"/>
          <w:bottom w:val="single" w:color="000000" w:sz="4" w:space="1"/>
          <w:right w:val="single" w:color="000000" w:sz="4" w:space="4"/>
        </w:pBdr>
        <w:tabs>
          <w:tab w:val="left" w:pos="5706"/>
        </w:tabs>
        <w:spacing w:before="120" w:after="120"/>
        <w:contextualSpacing/>
        <w:jc w:val="center"/>
        <w:rPr>
          <w:sz w:val="20"/>
          <w:szCs w:val="20"/>
        </w:rPr>
      </w:pPr>
      <w:r>
        <w:rPr>
          <w:sz w:val="20"/>
          <w:szCs w:val="20"/>
        </w:rPr>
        <w:t>7, rue de Jouy</w:t>
      </w:r>
    </w:p>
    <w:p w14:paraId="78C9A12B">
      <w:pPr>
        <w:pBdr>
          <w:top w:val="single" w:color="000000" w:sz="4" w:space="1"/>
          <w:left w:val="single" w:color="000000" w:sz="4" w:space="4"/>
          <w:bottom w:val="single" w:color="000000" w:sz="4" w:space="1"/>
          <w:right w:val="single" w:color="000000" w:sz="4" w:space="4"/>
        </w:pBdr>
        <w:tabs>
          <w:tab w:val="left" w:pos="5706"/>
        </w:tabs>
        <w:spacing w:before="120" w:after="120"/>
        <w:contextualSpacing/>
        <w:jc w:val="center"/>
        <w:rPr>
          <w:sz w:val="20"/>
          <w:szCs w:val="20"/>
        </w:rPr>
      </w:pPr>
      <w:r>
        <w:rPr>
          <w:sz w:val="20"/>
          <w:szCs w:val="20"/>
        </w:rPr>
        <w:t>75181 PARIS CEDEX 04</w:t>
      </w:r>
    </w:p>
    <w:p w14:paraId="057C7AB1">
      <w:pPr>
        <w:pBdr>
          <w:top w:val="single" w:color="000000" w:sz="4" w:space="1"/>
          <w:left w:val="single" w:color="000000" w:sz="4" w:space="4"/>
          <w:bottom w:val="single" w:color="000000" w:sz="4" w:space="1"/>
          <w:right w:val="single" w:color="000000" w:sz="4" w:space="4"/>
        </w:pBdr>
        <w:tabs>
          <w:tab w:val="left" w:pos="5706"/>
        </w:tabs>
        <w:spacing w:before="120" w:after="120"/>
        <w:contextualSpacing/>
        <w:jc w:val="center"/>
        <w:rPr>
          <w:sz w:val="20"/>
          <w:szCs w:val="20"/>
        </w:rPr>
      </w:pPr>
      <w:r>
        <w:rPr>
          <w:sz w:val="20"/>
          <w:szCs w:val="20"/>
        </w:rPr>
        <w:t>Téléphone : 01 44 59 44 00</w:t>
      </w:r>
    </w:p>
    <w:p w14:paraId="301C9623">
      <w:pPr>
        <w:pBdr>
          <w:top w:val="single" w:color="000000" w:sz="4" w:space="1"/>
          <w:left w:val="single" w:color="000000" w:sz="4" w:space="4"/>
          <w:bottom w:val="single" w:color="000000" w:sz="4" w:space="1"/>
          <w:right w:val="single" w:color="000000" w:sz="4" w:space="4"/>
        </w:pBdr>
        <w:tabs>
          <w:tab w:val="left" w:pos="5706"/>
        </w:tabs>
        <w:jc w:val="center"/>
        <w:rPr>
          <w:sz w:val="20"/>
          <w:szCs w:val="20"/>
        </w:rPr>
      </w:pPr>
      <w:r>
        <w:rPr>
          <w:sz w:val="20"/>
          <w:szCs w:val="20"/>
        </w:rPr>
        <w:t xml:space="preserve">Courriel : </w:t>
      </w:r>
      <w:r>
        <w:fldChar w:fldCharType="begin"/>
      </w:r>
      <w:r>
        <w:instrText xml:space="preserve"> HYPERLINK "mailto:greffe.ta-paris@juradm.fr" \h </w:instrText>
      </w:r>
      <w:r>
        <w:fldChar w:fldCharType="separate"/>
      </w:r>
      <w:r>
        <w:rPr>
          <w:rStyle w:val="38"/>
          <w:sz w:val="20"/>
          <w:szCs w:val="20"/>
        </w:rPr>
        <w:t>greffe.ta-paris@juradm.fr</w:t>
      </w:r>
      <w:r>
        <w:rPr>
          <w:rStyle w:val="38"/>
          <w:sz w:val="20"/>
          <w:szCs w:val="20"/>
        </w:rPr>
        <w:fldChar w:fldCharType="end"/>
      </w:r>
    </w:p>
    <w:p w14:paraId="2DD417ED">
      <w:pPr>
        <w:pBdr>
          <w:top w:val="single" w:color="000000" w:sz="4" w:space="1"/>
          <w:left w:val="single" w:color="000000" w:sz="4" w:space="4"/>
          <w:bottom w:val="single" w:color="000000" w:sz="4" w:space="1"/>
          <w:right w:val="single" w:color="000000" w:sz="4" w:space="4"/>
        </w:pBdr>
        <w:tabs>
          <w:tab w:val="left" w:pos="5706"/>
        </w:tabs>
        <w:jc w:val="center"/>
        <w:rPr>
          <w:sz w:val="20"/>
          <w:szCs w:val="20"/>
        </w:rPr>
      </w:pPr>
      <w:r>
        <w:rPr>
          <w:sz w:val="20"/>
          <w:szCs w:val="20"/>
        </w:rPr>
        <w:t xml:space="preserve">Site internet : </w:t>
      </w:r>
      <w:r>
        <w:fldChar w:fldCharType="begin"/>
      </w:r>
      <w:r>
        <w:instrText xml:space="preserve"> HYPERLINK "https://paris.tribunal-administratif.fr/" \h </w:instrText>
      </w:r>
      <w:r>
        <w:fldChar w:fldCharType="separate"/>
      </w:r>
      <w:r>
        <w:rPr>
          <w:rStyle w:val="38"/>
          <w:sz w:val="20"/>
          <w:szCs w:val="20"/>
        </w:rPr>
        <w:t>https://paris.tribunal-administratif.fr/</w:t>
      </w:r>
      <w:r>
        <w:rPr>
          <w:rStyle w:val="38"/>
          <w:sz w:val="20"/>
          <w:szCs w:val="20"/>
        </w:rPr>
        <w:fldChar w:fldCharType="end"/>
      </w:r>
      <w:bookmarkEnd w:id="13"/>
    </w:p>
    <w:p w14:paraId="3CB98295">
      <w:pPr>
        <w:pStyle w:val="2"/>
        <w:rPr>
          <w:sz w:val="20"/>
          <w:szCs w:val="20"/>
        </w:rPr>
      </w:pPr>
      <w:r>
        <w:rPr>
          <w:sz w:val="20"/>
          <w:szCs w:val="20"/>
        </w:rPr>
        <w:t>SIGNATURES</w:t>
      </w:r>
    </w:p>
    <w:p w14:paraId="464EAACC">
      <w:pPr>
        <w:pStyle w:val="3"/>
        <w:rPr>
          <w:sz w:val="20"/>
          <w:szCs w:val="20"/>
        </w:rPr>
      </w:pPr>
      <w:r>
        <w:rPr>
          <w:sz w:val="20"/>
          <w:szCs w:val="20"/>
        </w:rPr>
        <w:t>Signature du titulaire</w:t>
      </w:r>
    </w:p>
    <w:tbl>
      <w:tblPr>
        <w:tblStyle w:val="37"/>
        <w:tblW w:w="5000" w:type="pct"/>
        <w:tblInd w:w="0" w:type="dxa"/>
        <w:tblLayout w:type="fixed"/>
        <w:tblCellMar>
          <w:top w:w="0" w:type="dxa"/>
          <w:left w:w="108" w:type="dxa"/>
          <w:bottom w:w="0" w:type="dxa"/>
          <w:right w:w="108" w:type="dxa"/>
        </w:tblCellMar>
      </w:tblPr>
      <w:tblGrid>
        <w:gridCol w:w="3095"/>
        <w:gridCol w:w="3096"/>
        <w:gridCol w:w="3095"/>
      </w:tblGrid>
      <w:tr w14:paraId="0E1857B2">
        <w:tblPrEx>
          <w:tblCellMar>
            <w:top w:w="0" w:type="dxa"/>
            <w:left w:w="108" w:type="dxa"/>
            <w:bottom w:w="0" w:type="dxa"/>
            <w:right w:w="108" w:type="dxa"/>
          </w:tblCellMar>
        </w:tblPrEx>
        <w:tc>
          <w:tcPr>
            <w:tcW w:w="3023" w:type="dxa"/>
            <w:tcBorders>
              <w:top w:val="single" w:color="000000" w:sz="4" w:space="0"/>
              <w:left w:val="single" w:color="000000" w:sz="4" w:space="0"/>
              <w:bottom w:val="single" w:color="000000" w:sz="12" w:space="0"/>
            </w:tcBorders>
            <w:shd w:val="clear" w:color="auto" w:fill="C2E0EB" w:themeFill="accent5" w:themeFillTint="66"/>
            <w:vAlign w:val="center"/>
          </w:tcPr>
          <w:p w14:paraId="14B3C646">
            <w:pPr>
              <w:pStyle w:val="66"/>
              <w:keepNext w:val="0"/>
              <w:keepLines w:val="0"/>
              <w:widowControl w:val="0"/>
              <w:suppressAutoHyphens/>
              <w:spacing w:before="0" w:beforeAutospacing="0" w:after="0" w:afterAutospacing="0"/>
              <w:ind w:left="0" w:right="0" w:firstLine="0"/>
              <w:jc w:val="left"/>
              <w:rPr>
                <w:rFonts w:ascii="Calibri" w:hAnsi="Calibri" w:eastAsia="Calibri" w:cs="DejaVu Sans"/>
                <w:kern w:val="0"/>
                <w:sz w:val="22"/>
                <w:szCs w:val="22"/>
                <w:lang w:eastAsia="en-US"/>
              </w:rPr>
            </w:pPr>
            <w:r>
              <w:rPr>
                <w:rFonts w:ascii="Calibri" w:hAnsi="Calibri" w:eastAsia="Calibri" w:cs="DejaVu Sans"/>
                <w:kern w:val="0"/>
                <w:sz w:val="22"/>
                <w:szCs w:val="22"/>
                <w:lang w:eastAsia="en-US"/>
              </w:rPr>
              <w:t>Nom, prénom et qualité du signataire (*)</w:t>
            </w:r>
          </w:p>
        </w:tc>
        <w:tc>
          <w:tcPr>
            <w:tcW w:w="3024" w:type="dxa"/>
            <w:tcBorders>
              <w:top w:val="single" w:color="000000" w:sz="4" w:space="0"/>
              <w:left w:val="single" w:color="000000" w:sz="4" w:space="0"/>
              <w:bottom w:val="single" w:color="000000" w:sz="12" w:space="0"/>
            </w:tcBorders>
            <w:shd w:val="clear" w:color="auto" w:fill="C2E0EB" w:themeFill="accent5" w:themeFillTint="66"/>
            <w:vAlign w:val="center"/>
          </w:tcPr>
          <w:p w14:paraId="44B94CE5">
            <w:pPr>
              <w:pStyle w:val="66"/>
              <w:keepNext w:val="0"/>
              <w:keepLines w:val="0"/>
              <w:widowControl w:val="0"/>
              <w:suppressAutoHyphens/>
              <w:spacing w:before="0" w:beforeAutospacing="0" w:after="0" w:afterAutospacing="0"/>
              <w:ind w:left="0" w:right="0" w:firstLine="0"/>
              <w:jc w:val="left"/>
              <w:rPr>
                <w:rFonts w:ascii="Calibri" w:hAnsi="Calibri" w:eastAsia="Calibri" w:cs="DejaVu Sans"/>
                <w:kern w:val="0"/>
                <w:sz w:val="22"/>
                <w:szCs w:val="22"/>
                <w:lang w:eastAsia="en-US"/>
              </w:rPr>
            </w:pPr>
            <w:r>
              <w:rPr>
                <w:rFonts w:ascii="Calibri" w:hAnsi="Calibri" w:eastAsia="Calibri" w:cs="DejaVu Sans"/>
                <w:kern w:val="0"/>
                <w:sz w:val="22"/>
                <w:szCs w:val="22"/>
                <w:lang w:eastAsia="en-US"/>
              </w:rPr>
              <w:t>Lieu et date de signature</w:t>
            </w:r>
          </w:p>
        </w:tc>
        <w:tc>
          <w:tcPr>
            <w:tcW w:w="3023" w:type="dxa"/>
            <w:tcBorders>
              <w:top w:val="single" w:color="000000" w:sz="4" w:space="0"/>
              <w:left w:val="single" w:color="000000" w:sz="4" w:space="0"/>
              <w:bottom w:val="single" w:color="000000" w:sz="12" w:space="0"/>
              <w:right w:val="single" w:color="000000" w:sz="4" w:space="0"/>
            </w:tcBorders>
            <w:shd w:val="clear" w:color="auto" w:fill="C2E0EB" w:themeFill="accent5" w:themeFillTint="66"/>
            <w:vAlign w:val="center"/>
          </w:tcPr>
          <w:p w14:paraId="4C6ECB81">
            <w:pPr>
              <w:pStyle w:val="66"/>
              <w:keepNext w:val="0"/>
              <w:keepLines w:val="0"/>
              <w:widowControl w:val="0"/>
              <w:suppressAutoHyphens/>
              <w:spacing w:before="0" w:beforeAutospacing="0" w:after="0" w:afterAutospacing="0"/>
              <w:ind w:left="0" w:right="0" w:firstLine="0"/>
              <w:jc w:val="left"/>
              <w:rPr>
                <w:rFonts w:ascii="Calibri" w:hAnsi="Calibri" w:eastAsia="Calibri" w:cs="DejaVu Sans"/>
                <w:kern w:val="0"/>
                <w:sz w:val="22"/>
                <w:szCs w:val="22"/>
                <w:lang w:eastAsia="en-US"/>
              </w:rPr>
            </w:pPr>
            <w:r>
              <w:rPr>
                <w:rFonts w:ascii="Calibri" w:hAnsi="Calibri" w:eastAsia="Calibri" w:cs="DejaVu Sans"/>
                <w:kern w:val="0"/>
                <w:sz w:val="22"/>
                <w:szCs w:val="22"/>
                <w:lang w:eastAsia="en-US"/>
              </w:rPr>
              <w:t>Signature</w:t>
            </w:r>
          </w:p>
        </w:tc>
      </w:tr>
      <w:tr w14:paraId="226048F7">
        <w:tblPrEx>
          <w:tblCellMar>
            <w:top w:w="0" w:type="dxa"/>
            <w:left w:w="108" w:type="dxa"/>
            <w:bottom w:w="0" w:type="dxa"/>
            <w:right w:w="108" w:type="dxa"/>
          </w:tblCellMar>
        </w:tblPrEx>
        <w:trPr>
          <w:trHeight w:val="1021" w:hRule="atLeast"/>
        </w:trPr>
        <w:tc>
          <w:tcPr>
            <w:tcW w:w="3023" w:type="dxa"/>
            <w:tcBorders>
              <w:top w:val="single" w:color="000000" w:sz="12" w:space="0"/>
              <w:left w:val="single" w:color="000000" w:sz="4" w:space="0"/>
              <w:bottom w:val="single" w:color="000000" w:sz="4" w:space="0"/>
            </w:tcBorders>
            <w:shd w:val="clear" w:color="auto" w:fill="auto"/>
          </w:tcPr>
          <w:p w14:paraId="3433E56A">
            <w:pPr>
              <w:keepNext w:val="0"/>
              <w:keepLines w:val="0"/>
              <w:widowControl w:val="0"/>
              <w:tabs>
                <w:tab w:val="left" w:pos="851"/>
              </w:tabs>
              <w:suppressAutoHyphens/>
              <w:snapToGrid w:val="0"/>
              <w:spacing w:before="120" w:beforeAutospacing="0" w:after="120" w:afterAutospacing="0"/>
              <w:ind w:left="0" w:right="0" w:firstLine="0"/>
              <w:rPr>
                <w:rFonts w:cs="Arial"/>
                <w:b/>
                <w:bCs/>
                <w:sz w:val="20"/>
                <w:szCs w:val="20"/>
              </w:rPr>
            </w:pPr>
          </w:p>
          <w:p w14:paraId="092F823A">
            <w:pPr>
              <w:keepNext w:val="0"/>
              <w:keepLines w:val="0"/>
              <w:widowControl w:val="0"/>
              <w:tabs>
                <w:tab w:val="left" w:pos="851"/>
              </w:tabs>
              <w:suppressAutoHyphens/>
              <w:snapToGrid w:val="0"/>
              <w:ind w:left="0" w:right="0" w:firstLine="0"/>
              <w:rPr>
                <w:rFonts w:cs="Arial"/>
                <w:b/>
                <w:bCs/>
                <w:sz w:val="20"/>
                <w:szCs w:val="20"/>
              </w:rPr>
            </w:pPr>
          </w:p>
          <w:p w14:paraId="4A38D56D">
            <w:pPr>
              <w:keepNext w:val="0"/>
              <w:keepLines w:val="0"/>
              <w:widowControl w:val="0"/>
              <w:tabs>
                <w:tab w:val="left" w:pos="851"/>
              </w:tabs>
              <w:suppressAutoHyphens/>
              <w:snapToGrid w:val="0"/>
              <w:ind w:left="0" w:right="0" w:firstLine="0"/>
              <w:rPr>
                <w:rFonts w:cs="Arial"/>
                <w:b/>
                <w:bCs/>
                <w:sz w:val="20"/>
                <w:szCs w:val="20"/>
              </w:rPr>
            </w:pPr>
          </w:p>
          <w:p w14:paraId="5D6C6C96">
            <w:pPr>
              <w:keepNext w:val="0"/>
              <w:keepLines w:val="0"/>
              <w:widowControl w:val="0"/>
              <w:tabs>
                <w:tab w:val="left" w:pos="851"/>
              </w:tabs>
              <w:suppressAutoHyphens/>
              <w:snapToGrid w:val="0"/>
              <w:spacing w:before="120" w:beforeAutospacing="0" w:after="120" w:afterAutospacing="0"/>
              <w:ind w:left="0" w:right="0" w:firstLine="0"/>
              <w:rPr>
                <w:rFonts w:cs="Arial"/>
                <w:b/>
                <w:bCs/>
                <w:sz w:val="20"/>
                <w:szCs w:val="20"/>
              </w:rPr>
            </w:pPr>
          </w:p>
        </w:tc>
        <w:tc>
          <w:tcPr>
            <w:tcW w:w="3024" w:type="dxa"/>
            <w:tcBorders>
              <w:top w:val="single" w:color="000000" w:sz="12" w:space="0"/>
              <w:left w:val="single" w:color="000000" w:sz="4" w:space="0"/>
              <w:bottom w:val="single" w:color="000000" w:sz="4" w:space="0"/>
            </w:tcBorders>
            <w:shd w:val="clear" w:color="auto" w:fill="auto"/>
          </w:tcPr>
          <w:p w14:paraId="7328284C">
            <w:pPr>
              <w:keepNext w:val="0"/>
              <w:keepLines w:val="0"/>
              <w:widowControl w:val="0"/>
              <w:tabs>
                <w:tab w:val="left" w:pos="851"/>
              </w:tabs>
              <w:suppressAutoHyphens/>
              <w:snapToGrid w:val="0"/>
              <w:spacing w:before="120" w:beforeAutospacing="0" w:after="120" w:afterAutospacing="0"/>
              <w:ind w:left="0" w:right="0" w:firstLine="0"/>
              <w:rPr>
                <w:rFonts w:cs="Arial"/>
                <w:b/>
                <w:bCs/>
                <w:sz w:val="20"/>
                <w:szCs w:val="20"/>
              </w:rPr>
            </w:pPr>
          </w:p>
        </w:tc>
        <w:tc>
          <w:tcPr>
            <w:tcW w:w="3023" w:type="dxa"/>
            <w:tcBorders>
              <w:top w:val="single" w:color="000000" w:sz="12" w:space="0"/>
              <w:left w:val="single" w:color="000000" w:sz="4" w:space="0"/>
              <w:bottom w:val="single" w:color="000000" w:sz="4" w:space="0"/>
              <w:right w:val="single" w:color="000000" w:sz="4" w:space="0"/>
            </w:tcBorders>
            <w:shd w:val="clear" w:color="auto" w:fill="auto"/>
          </w:tcPr>
          <w:p w14:paraId="1BA7036A">
            <w:pPr>
              <w:keepNext w:val="0"/>
              <w:keepLines w:val="0"/>
              <w:widowControl w:val="0"/>
              <w:tabs>
                <w:tab w:val="left" w:pos="851"/>
              </w:tabs>
              <w:suppressAutoHyphens/>
              <w:snapToGrid w:val="0"/>
              <w:spacing w:before="120" w:beforeAutospacing="0" w:after="120" w:afterAutospacing="0"/>
              <w:ind w:left="0" w:right="0" w:firstLine="0"/>
              <w:rPr>
                <w:rFonts w:cs="Arial"/>
                <w:b/>
                <w:bCs/>
                <w:sz w:val="20"/>
                <w:szCs w:val="20"/>
              </w:rPr>
            </w:pPr>
          </w:p>
          <w:p w14:paraId="71A9DEBE">
            <w:pPr>
              <w:keepNext w:val="0"/>
              <w:keepLines w:val="0"/>
              <w:widowControl w:val="0"/>
              <w:tabs>
                <w:tab w:val="left" w:pos="851"/>
              </w:tabs>
              <w:suppressAutoHyphens/>
              <w:snapToGrid w:val="0"/>
              <w:ind w:left="0" w:right="0" w:firstLine="0"/>
              <w:rPr>
                <w:rFonts w:cs="Arial"/>
                <w:b/>
                <w:bCs/>
                <w:sz w:val="20"/>
                <w:szCs w:val="20"/>
              </w:rPr>
            </w:pPr>
          </w:p>
          <w:p w14:paraId="0ED53E77">
            <w:pPr>
              <w:keepNext w:val="0"/>
              <w:keepLines w:val="0"/>
              <w:widowControl w:val="0"/>
              <w:tabs>
                <w:tab w:val="left" w:pos="851"/>
              </w:tabs>
              <w:suppressAutoHyphens/>
              <w:snapToGrid w:val="0"/>
              <w:ind w:left="0" w:right="0" w:firstLine="0"/>
              <w:rPr>
                <w:rFonts w:cs="Arial"/>
                <w:b/>
                <w:bCs/>
                <w:sz w:val="20"/>
                <w:szCs w:val="20"/>
              </w:rPr>
            </w:pPr>
          </w:p>
          <w:p w14:paraId="70C8CC82">
            <w:pPr>
              <w:keepNext w:val="0"/>
              <w:keepLines w:val="0"/>
              <w:widowControl w:val="0"/>
              <w:tabs>
                <w:tab w:val="left" w:pos="851"/>
              </w:tabs>
              <w:suppressAutoHyphens/>
              <w:snapToGrid w:val="0"/>
              <w:ind w:left="0" w:right="0" w:firstLine="0"/>
              <w:rPr>
                <w:rFonts w:cs="Arial"/>
                <w:b/>
                <w:bCs/>
                <w:sz w:val="20"/>
                <w:szCs w:val="20"/>
              </w:rPr>
            </w:pPr>
          </w:p>
          <w:p w14:paraId="4D68F8E0">
            <w:pPr>
              <w:keepNext w:val="0"/>
              <w:keepLines w:val="0"/>
              <w:widowControl w:val="0"/>
              <w:tabs>
                <w:tab w:val="left" w:pos="851"/>
              </w:tabs>
              <w:suppressAutoHyphens/>
              <w:snapToGrid w:val="0"/>
              <w:spacing w:before="120" w:beforeAutospacing="0" w:after="120" w:afterAutospacing="0"/>
              <w:ind w:left="0" w:right="0" w:firstLine="0"/>
              <w:rPr>
                <w:rFonts w:cs="Arial"/>
                <w:b/>
                <w:bCs/>
                <w:sz w:val="20"/>
                <w:szCs w:val="20"/>
              </w:rPr>
            </w:pPr>
          </w:p>
        </w:tc>
      </w:tr>
    </w:tbl>
    <w:p w14:paraId="74168435">
      <w:pPr>
        <w:pStyle w:val="25"/>
        <w:rPr>
          <w:sz w:val="20"/>
          <w:szCs w:val="20"/>
        </w:rPr>
      </w:pPr>
      <w:r>
        <w:rPr>
          <w:sz w:val="20"/>
          <w:szCs w:val="20"/>
        </w:rPr>
        <w:t>(*) Le signataire doit avoir le pouvoir d’engager la personne qu’il représente.</w:t>
      </w:r>
    </w:p>
    <w:p w14:paraId="32067660">
      <w:pPr>
        <w:pStyle w:val="3"/>
        <w:rPr>
          <w:sz w:val="20"/>
          <w:szCs w:val="20"/>
        </w:rPr>
      </w:pPr>
      <w:r>
        <w:rPr>
          <w:sz w:val="20"/>
          <w:szCs w:val="20"/>
        </w:rPr>
        <w:t>Signature de l’acheteur</w:t>
      </w:r>
    </w:p>
    <w:p w14:paraId="71368FC5">
      <w:pPr>
        <w:rPr>
          <w:sz w:val="20"/>
          <w:szCs w:val="20"/>
        </w:rPr>
      </w:pPr>
      <w:r>
        <w:rPr>
          <w:sz w:val="20"/>
          <w:szCs w:val="20"/>
        </w:rPr>
        <w:t>La présente offre est acceptée.</w:t>
      </w:r>
    </w:p>
    <w:p w14:paraId="77823BB7">
      <w:pPr>
        <w:rPr>
          <w:sz w:val="20"/>
          <w:szCs w:val="20"/>
        </w:rPr>
      </w:pPr>
    </w:p>
    <w:p w14:paraId="6C9349A0">
      <w:pPr>
        <w:rPr>
          <w:sz w:val="20"/>
          <w:szCs w:val="20"/>
        </w:rPr>
      </w:pPr>
      <w:r>
        <w:rPr>
          <w:sz w:val="20"/>
          <w:szCs w:val="20"/>
        </w:rPr>
        <w:t>Fait à Saint-Mandé,</w:t>
      </w:r>
    </w:p>
    <w:p w14:paraId="4D40EE94">
      <w:pPr>
        <w:rPr>
          <w:sz w:val="20"/>
          <w:szCs w:val="20"/>
        </w:rPr>
      </w:pPr>
    </w:p>
    <w:p w14:paraId="79060BD8">
      <w:pPr>
        <w:pBdr>
          <w:top w:val="single" w:color="000000" w:sz="4" w:space="1"/>
          <w:left w:val="single" w:color="000000" w:sz="4" w:space="4"/>
          <w:bottom w:val="single" w:color="000000" w:sz="4" w:space="1"/>
          <w:right w:val="single" w:color="000000" w:sz="4" w:space="4"/>
        </w:pBdr>
        <w:jc w:val="center"/>
        <w:rPr>
          <w:sz w:val="20"/>
          <w:szCs w:val="20"/>
        </w:rPr>
      </w:pPr>
      <w:r>
        <w:rPr>
          <w:sz w:val="20"/>
          <w:szCs w:val="20"/>
        </w:rPr>
        <w:t>Signature</w:t>
      </w:r>
    </w:p>
    <w:p w14:paraId="7852536A">
      <w:pPr>
        <w:pBdr>
          <w:top w:val="single" w:color="000000" w:sz="4" w:space="1"/>
          <w:left w:val="single" w:color="000000" w:sz="4" w:space="4"/>
          <w:bottom w:val="single" w:color="000000" w:sz="4" w:space="1"/>
          <w:right w:val="single" w:color="000000" w:sz="4" w:space="4"/>
        </w:pBdr>
        <w:jc w:val="center"/>
        <w:rPr>
          <w:sz w:val="20"/>
          <w:szCs w:val="20"/>
        </w:rPr>
      </w:pPr>
      <w:r>
        <w:rPr>
          <w:sz w:val="20"/>
          <w:szCs w:val="20"/>
        </w:rPr>
        <w:t>Pour le Directeur général de l’IGN, et par délégation,</w:t>
      </w:r>
    </w:p>
    <w:p w14:paraId="4A0F7A03">
      <w:pPr>
        <w:pBdr>
          <w:top w:val="single" w:color="000000" w:sz="4" w:space="1"/>
          <w:left w:val="single" w:color="000000" w:sz="4" w:space="4"/>
          <w:bottom w:val="single" w:color="000000" w:sz="4" w:space="1"/>
          <w:right w:val="single" w:color="000000" w:sz="4" w:space="4"/>
        </w:pBdr>
        <w:jc w:val="center"/>
        <w:rPr>
          <w:sz w:val="20"/>
          <w:szCs w:val="20"/>
        </w:rPr>
      </w:pPr>
    </w:p>
    <w:p w14:paraId="3C7817D8">
      <w:pPr>
        <w:pBdr>
          <w:top w:val="single" w:color="000000" w:sz="4" w:space="1"/>
          <w:left w:val="single" w:color="000000" w:sz="4" w:space="4"/>
          <w:bottom w:val="single" w:color="000000" w:sz="4" w:space="1"/>
          <w:right w:val="single" w:color="000000" w:sz="4" w:space="4"/>
        </w:pBdr>
        <w:jc w:val="center"/>
        <w:rPr>
          <w:sz w:val="20"/>
          <w:szCs w:val="20"/>
        </w:rPr>
      </w:pPr>
    </w:p>
    <w:p w14:paraId="36C584DC">
      <w:pPr>
        <w:pBdr>
          <w:top w:val="single" w:color="000000" w:sz="4" w:space="1"/>
          <w:left w:val="single" w:color="000000" w:sz="4" w:space="4"/>
          <w:bottom w:val="single" w:color="000000" w:sz="4" w:space="1"/>
          <w:right w:val="single" w:color="000000" w:sz="4" w:space="4"/>
        </w:pBdr>
        <w:jc w:val="center"/>
        <w:rPr>
          <w:sz w:val="20"/>
          <w:szCs w:val="20"/>
        </w:rPr>
      </w:pPr>
    </w:p>
    <w:p w14:paraId="25302EC6">
      <w:pPr>
        <w:pBdr>
          <w:top w:val="single" w:color="000000" w:sz="4" w:space="1"/>
          <w:left w:val="single" w:color="000000" w:sz="4" w:space="4"/>
          <w:bottom w:val="single" w:color="000000" w:sz="4" w:space="1"/>
          <w:right w:val="single" w:color="000000" w:sz="4" w:space="4"/>
        </w:pBdr>
        <w:jc w:val="center"/>
        <w:rPr>
          <w:sz w:val="20"/>
          <w:szCs w:val="20"/>
        </w:rPr>
      </w:pPr>
    </w:p>
    <w:p w14:paraId="5B1B7892">
      <w:pPr>
        <w:pBdr>
          <w:top w:val="single" w:color="000000" w:sz="4" w:space="1"/>
          <w:left w:val="single" w:color="000000" w:sz="4" w:space="4"/>
          <w:bottom w:val="single" w:color="000000" w:sz="4" w:space="1"/>
          <w:right w:val="single" w:color="000000" w:sz="4" w:space="4"/>
        </w:pBdr>
        <w:jc w:val="center"/>
        <w:rPr>
          <w:sz w:val="20"/>
          <w:szCs w:val="20"/>
        </w:rPr>
      </w:pPr>
    </w:p>
    <w:p w14:paraId="3A2CAEC5">
      <w:pPr>
        <w:sectPr>
          <w:headerReference r:id="rId7" w:type="default"/>
          <w:footerReference r:id="rId8" w:type="default"/>
          <w:pgSz w:w="11906" w:h="16838"/>
          <w:pgMar w:top="1183" w:right="1418" w:bottom="1701" w:left="1418" w:header="1126" w:footer="851" w:gutter="0"/>
          <w:pgNumType w:fmt="decimal"/>
          <w:cols w:space="720" w:num="1"/>
          <w:formProt w:val="0"/>
          <w:docGrid w:linePitch="312" w:charSpace="-2049"/>
        </w:sectPr>
      </w:pPr>
      <w:r>
        <w:br w:type="page"/>
      </w:r>
    </w:p>
    <w:p w14:paraId="003B1321">
      <w:pPr>
        <w:pStyle w:val="2"/>
        <w:rPr>
          <w:sz w:val="20"/>
          <w:szCs w:val="20"/>
        </w:rPr>
      </w:pPr>
      <w:r>
        <w:rPr>
          <w:sz w:val="20"/>
          <w:szCs w:val="20"/>
        </w:rPr>
        <w:t>ANNEXE FINANCIÈRE</w:t>
      </w:r>
    </w:p>
    <w:tbl>
      <w:tblPr>
        <w:tblStyle w:val="37"/>
        <w:tblW w:w="5000" w:type="pct"/>
        <w:tblInd w:w="0" w:type="dxa"/>
        <w:tblLayout w:type="fixed"/>
        <w:tblCellMar>
          <w:top w:w="0" w:type="dxa"/>
          <w:left w:w="108" w:type="dxa"/>
          <w:bottom w:w="0" w:type="dxa"/>
          <w:right w:w="108" w:type="dxa"/>
        </w:tblCellMar>
      </w:tblPr>
      <w:tblGrid>
        <w:gridCol w:w="7446"/>
        <w:gridCol w:w="7448"/>
      </w:tblGrid>
      <w:tr w14:paraId="001FC168">
        <w:tblPrEx>
          <w:tblCellMar>
            <w:top w:w="0" w:type="dxa"/>
            <w:left w:w="108" w:type="dxa"/>
            <w:bottom w:w="0" w:type="dxa"/>
            <w:right w:w="108" w:type="dxa"/>
          </w:tblCellMar>
        </w:tblPrEx>
        <w:trPr>
          <w:trHeight w:val="567" w:hRule="atLeast"/>
        </w:trPr>
        <w:tc>
          <w:tcPr>
            <w:tcW w:w="7338" w:type="dxa"/>
            <w:tcBorders>
              <w:top w:val="single" w:color="000000" w:sz="4" w:space="0"/>
              <w:left w:val="single" w:color="000000" w:sz="4" w:space="0"/>
              <w:bottom w:val="single" w:color="000000" w:sz="12" w:space="0"/>
              <w:right w:val="single" w:color="000000" w:sz="4" w:space="0"/>
            </w:tcBorders>
            <w:shd w:val="clear" w:color="auto" w:fill="C2E0EB" w:themeFill="accent5" w:themeFillTint="66"/>
            <w:vAlign w:val="center"/>
          </w:tcPr>
          <w:p w14:paraId="090FD4C2">
            <w:pPr>
              <w:keepNext w:val="0"/>
              <w:keepLines w:val="0"/>
              <w:widowControl w:val="0"/>
              <w:suppressAutoHyphens/>
              <w:spacing w:before="0" w:beforeAutospacing="0" w:after="0" w:afterAutospacing="0"/>
              <w:ind w:left="0" w:right="0" w:firstLine="0"/>
              <w:jc w:val="center"/>
              <w:textAlignment w:val="baseline"/>
              <w:rPr>
                <w:rFonts w:eastAsia="Times New Roman" w:cs="Arial"/>
                <w:b/>
                <w:color w:val="auto"/>
                <w:kern w:val="2"/>
                <w:sz w:val="20"/>
                <w:szCs w:val="20"/>
                <w:lang w:val="en-US" w:eastAsia="fr-FR" w:bidi="hi-IN"/>
              </w:rPr>
            </w:pPr>
            <w:r>
              <w:rPr>
                <w:rFonts w:eastAsia="Times New Roman" w:cs="Arial"/>
                <w:b/>
                <w:color w:val="auto"/>
                <w:kern w:val="2"/>
                <w:sz w:val="20"/>
                <w:szCs w:val="20"/>
                <w:lang w:eastAsia="fr-FR" w:bidi="hi-IN"/>
              </w:rPr>
              <w:t>Montant minimum de</w:t>
            </w:r>
            <w:r>
              <w:rPr>
                <w:rFonts w:eastAsia="Times New Roman" w:cs="Arial"/>
                <w:b/>
                <w:color w:val="auto"/>
                <w:kern w:val="2"/>
                <w:sz w:val="20"/>
                <w:szCs w:val="20"/>
                <w:lang w:val="en-US" w:eastAsia="fr-FR" w:bidi="hi-IN"/>
              </w:rPr>
              <w:t xml:space="preserve"> la formation</w:t>
            </w:r>
            <w:r>
              <w:rPr>
                <w:rFonts w:hint="default" w:eastAsia="Times New Roman" w:cs="Arial"/>
                <w:b/>
                <w:color w:val="auto"/>
                <w:kern w:val="2"/>
                <w:sz w:val="20"/>
                <w:szCs w:val="20"/>
                <w:lang w:val="en-US" w:eastAsia="fr-FR" w:bidi="hi-IN"/>
              </w:rPr>
              <w:t xml:space="preserve"> </w:t>
            </w:r>
            <w:r>
              <w:rPr>
                <w:rFonts w:eastAsia="Times New Roman" w:cs="Arial"/>
                <w:b/>
                <w:color w:val="auto"/>
                <w:kern w:val="2"/>
                <w:sz w:val="20"/>
                <w:szCs w:val="20"/>
                <w:lang w:val="en-US" w:eastAsia="fr-FR" w:bidi="hi-IN"/>
              </w:rPr>
              <w:t>p</w:t>
            </w:r>
            <w:r>
              <w:rPr>
                <w:rFonts w:hint="default" w:eastAsia="Times New Roman" w:cs="Arial"/>
                <w:b/>
                <w:color w:val="auto"/>
                <w:kern w:val="2"/>
                <w:sz w:val="20"/>
                <w:szCs w:val="20"/>
                <w:lang w:val="en-US" w:eastAsia="fr-FR" w:bidi="hi-IN"/>
              </w:rPr>
              <w:t xml:space="preserve">ar </w:t>
            </w:r>
            <w:r>
              <w:rPr>
                <w:rFonts w:eastAsia="Times New Roman" w:cs="Arial"/>
                <w:b/>
                <w:color w:val="auto"/>
                <w:kern w:val="2"/>
                <w:sz w:val="20"/>
                <w:szCs w:val="20"/>
                <w:lang w:val="en-US" w:eastAsia="fr-FR" w:bidi="hi-IN"/>
              </w:rPr>
              <w:t>stagiaire</w:t>
            </w:r>
          </w:p>
        </w:tc>
        <w:tc>
          <w:tcPr>
            <w:tcW w:w="7339" w:type="dxa"/>
            <w:tcBorders>
              <w:top w:val="single" w:color="000000" w:sz="4" w:space="0"/>
              <w:left w:val="single" w:color="000000" w:sz="4" w:space="0"/>
              <w:bottom w:val="single" w:color="000000" w:sz="12" w:space="0"/>
              <w:right w:val="single" w:color="000000" w:sz="4" w:space="0"/>
            </w:tcBorders>
            <w:shd w:val="clear" w:color="auto" w:fill="C2E0EB" w:themeFill="accent5" w:themeFillTint="66"/>
            <w:vAlign w:val="center"/>
          </w:tcPr>
          <w:p w14:paraId="01405674">
            <w:pPr>
              <w:keepNext w:val="0"/>
              <w:keepLines w:val="0"/>
              <w:widowControl w:val="0"/>
              <w:tabs>
                <w:tab w:val="left" w:pos="851"/>
              </w:tabs>
              <w:suppressAutoHyphens/>
              <w:spacing w:before="0" w:beforeAutospacing="0" w:after="0" w:afterAutospacing="0"/>
              <w:ind w:left="0" w:right="0" w:firstLine="0"/>
              <w:jc w:val="center"/>
              <w:rPr>
                <w:rFonts w:eastAsia="Times New Roman" w:cs="Arial"/>
                <w:b/>
                <w:color w:val="auto"/>
                <w:kern w:val="2"/>
                <w:sz w:val="20"/>
                <w:szCs w:val="20"/>
                <w:highlight w:val="none"/>
                <w:lang w:val="en-US" w:eastAsia="fr-FR" w:bidi="hi-IN"/>
              </w:rPr>
            </w:pPr>
            <w:r>
              <w:rPr>
                <w:rFonts w:eastAsia="Times New Roman" w:cs="Arial"/>
                <w:b/>
                <w:color w:val="auto"/>
                <w:kern w:val="2"/>
                <w:sz w:val="20"/>
                <w:szCs w:val="20"/>
                <w:highlight w:val="none"/>
                <w:lang w:eastAsia="fr-FR" w:bidi="hi-IN"/>
              </w:rPr>
              <w:t>Montant maximum de</w:t>
            </w:r>
            <w:r>
              <w:rPr>
                <w:rFonts w:eastAsia="Times New Roman" w:cs="Arial"/>
                <w:b/>
                <w:color w:val="auto"/>
                <w:kern w:val="2"/>
                <w:sz w:val="20"/>
                <w:szCs w:val="20"/>
                <w:highlight w:val="none"/>
                <w:lang w:val="en-US" w:eastAsia="fr-FR" w:bidi="hi-IN"/>
              </w:rPr>
              <w:t xml:space="preserve"> la formation</w:t>
            </w:r>
            <w:r>
              <w:rPr>
                <w:rFonts w:eastAsia="Times New Roman" w:cs="Arial"/>
                <w:b/>
                <w:color w:val="auto"/>
                <w:kern w:val="2"/>
                <w:sz w:val="20"/>
                <w:szCs w:val="20"/>
                <w:highlight w:val="none"/>
                <w:lang w:eastAsia="fr-FR" w:bidi="hi-IN"/>
              </w:rPr>
              <w:t xml:space="preserve"> </w:t>
            </w:r>
            <w:r>
              <w:rPr>
                <w:rFonts w:eastAsia="Times New Roman" w:cs="Arial"/>
                <w:b/>
                <w:color w:val="auto"/>
                <w:kern w:val="2"/>
                <w:sz w:val="20"/>
                <w:szCs w:val="20"/>
                <w:highlight w:val="none"/>
                <w:lang w:val="en-US" w:eastAsia="fr-FR" w:bidi="hi-IN"/>
              </w:rPr>
              <w:t>p</w:t>
            </w:r>
            <w:r>
              <w:rPr>
                <w:rFonts w:hint="default" w:eastAsia="Times New Roman" w:cs="Arial"/>
                <w:b/>
                <w:color w:val="auto"/>
                <w:kern w:val="2"/>
                <w:sz w:val="20"/>
                <w:szCs w:val="20"/>
                <w:highlight w:val="none"/>
                <w:lang w:val="en-US" w:eastAsia="fr-FR" w:bidi="hi-IN"/>
              </w:rPr>
              <w:t>a</w:t>
            </w:r>
            <w:r>
              <w:rPr>
                <w:rFonts w:eastAsia="Times New Roman" w:cs="Arial"/>
                <w:b/>
                <w:color w:val="auto"/>
                <w:kern w:val="2"/>
                <w:sz w:val="20"/>
                <w:szCs w:val="20"/>
                <w:highlight w:val="none"/>
                <w:lang w:val="en-US" w:eastAsia="fr-FR" w:bidi="hi-IN"/>
              </w:rPr>
              <w:t>r stagiaire</w:t>
            </w:r>
          </w:p>
        </w:tc>
      </w:tr>
      <w:tr w14:paraId="7CFB9ED2">
        <w:tblPrEx>
          <w:tblCellMar>
            <w:top w:w="0" w:type="dxa"/>
            <w:left w:w="108" w:type="dxa"/>
            <w:bottom w:w="0" w:type="dxa"/>
            <w:right w:w="108" w:type="dxa"/>
          </w:tblCellMar>
        </w:tblPrEx>
        <w:trPr>
          <w:trHeight w:val="567" w:hRule="atLeast"/>
        </w:trPr>
        <w:tc>
          <w:tcPr>
            <w:tcW w:w="7338" w:type="dxa"/>
            <w:tcBorders>
              <w:top w:val="single" w:color="000000" w:sz="12" w:space="0"/>
              <w:left w:val="single" w:color="000000" w:sz="4" w:space="0"/>
              <w:bottom w:val="single" w:color="000000" w:sz="4" w:space="0"/>
              <w:right w:val="single" w:color="000000" w:sz="4" w:space="0"/>
            </w:tcBorders>
            <w:shd w:val="clear" w:color="auto" w:fill="auto"/>
            <w:vAlign w:val="center"/>
          </w:tcPr>
          <w:p w14:paraId="70EEEB7D">
            <w:pPr>
              <w:keepNext w:val="0"/>
              <w:keepLines w:val="0"/>
              <w:widowControl w:val="0"/>
              <w:tabs>
                <w:tab w:val="left" w:pos="851"/>
              </w:tabs>
              <w:suppressAutoHyphens/>
              <w:spacing w:before="0" w:beforeAutospacing="0" w:after="0" w:afterAutospacing="0"/>
              <w:ind w:left="0" w:right="0" w:firstLine="0"/>
              <w:jc w:val="center"/>
              <w:rPr>
                <w:rFonts w:eastAsia="Times New Roman" w:cs="Arial"/>
                <w:color w:val="auto"/>
                <w:sz w:val="20"/>
                <w:szCs w:val="20"/>
                <w:lang w:eastAsia="zh-CN"/>
              </w:rPr>
            </w:pPr>
            <w:r>
              <w:rPr>
                <w:rFonts w:eastAsia="Times New Roman" w:cs="Arial"/>
                <w:color w:val="auto"/>
                <w:kern w:val="0"/>
                <w:sz w:val="20"/>
                <w:szCs w:val="20"/>
                <w:lang w:eastAsia="zh-CN"/>
              </w:rPr>
              <w:t>Sans minimum</w:t>
            </w:r>
          </w:p>
        </w:tc>
        <w:tc>
          <w:tcPr>
            <w:tcW w:w="7339" w:type="dxa"/>
            <w:tcBorders>
              <w:top w:val="single" w:color="000000" w:sz="12" w:space="0"/>
              <w:left w:val="single" w:color="000000" w:sz="4" w:space="0"/>
              <w:bottom w:val="single" w:color="000000" w:sz="4" w:space="0"/>
              <w:right w:val="single" w:color="000000" w:sz="4" w:space="0"/>
            </w:tcBorders>
            <w:shd w:val="clear" w:color="auto" w:fill="auto"/>
            <w:vAlign w:val="center"/>
          </w:tcPr>
          <w:p w14:paraId="2DFBE02C">
            <w:pPr>
              <w:keepNext w:val="0"/>
              <w:keepLines w:val="0"/>
              <w:widowControl w:val="0"/>
              <w:tabs>
                <w:tab w:val="left" w:pos="851"/>
              </w:tabs>
              <w:suppressAutoHyphens/>
              <w:spacing w:before="0" w:beforeAutospacing="0" w:after="0" w:afterAutospacing="0"/>
              <w:ind w:left="0" w:right="0" w:firstLine="0"/>
              <w:jc w:val="center"/>
              <w:rPr>
                <w:rFonts w:eastAsia="Times New Roman" w:cs="Arial"/>
                <w:color w:val="auto"/>
                <w:sz w:val="20"/>
                <w:szCs w:val="20"/>
                <w:highlight w:val="none"/>
                <w:lang w:val="fr-FR" w:eastAsia="zh-CN"/>
              </w:rPr>
            </w:pPr>
            <w:r>
              <w:rPr>
                <w:rFonts w:hint="default" w:eastAsia="Times New Roman" w:cs="Arial"/>
                <w:b w:val="0"/>
                <w:bCs w:val="0"/>
                <w:color w:val="auto"/>
                <w:kern w:val="0"/>
                <w:sz w:val="20"/>
                <w:szCs w:val="20"/>
                <w:highlight w:val="none"/>
                <w:lang w:val="fr-FR" w:eastAsia="zh-CN"/>
              </w:rPr>
              <w:t>21</w:t>
            </w:r>
            <w:r>
              <w:rPr>
                <w:rFonts w:eastAsia="Times New Roman" w:cs="Arial"/>
                <w:b w:val="0"/>
                <w:bCs w:val="0"/>
                <w:color w:val="auto"/>
                <w:kern w:val="0"/>
                <w:sz w:val="20"/>
                <w:szCs w:val="20"/>
                <w:highlight w:val="none"/>
                <w:lang w:val="fr-FR" w:eastAsia="zh-CN"/>
              </w:rPr>
              <w:t>00 € HT</w:t>
            </w:r>
          </w:p>
        </w:tc>
      </w:tr>
    </w:tbl>
    <w:p w14:paraId="4564B4F7">
      <w:pPr>
        <w:rPr>
          <w:sz w:val="20"/>
          <w:szCs w:val="20"/>
        </w:rPr>
      </w:pPr>
    </w:p>
    <w:tbl>
      <w:tblPr>
        <w:tblStyle w:val="96"/>
        <w:tblW w:w="500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4"/>
        <w:gridCol w:w="3617"/>
        <w:gridCol w:w="3875"/>
        <w:gridCol w:w="3573"/>
      </w:tblGrid>
      <w:tr w14:paraId="55C81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3844" w:type="dxa"/>
            <w:tcBorders>
              <w:bottom w:val="single" w:color="000000" w:sz="12" w:space="0"/>
            </w:tcBorders>
            <w:shd w:val="clear" w:color="auto" w:fill="C2E0EB" w:themeFill="accent5" w:themeFillTint="66"/>
            <w:vAlign w:val="center"/>
          </w:tcPr>
          <w:p w14:paraId="336511F4">
            <w:pPr>
              <w:keepNext w:val="0"/>
              <w:keepLines w:val="0"/>
              <w:widowControl w:val="0"/>
              <w:suppressAutoHyphens/>
              <w:spacing w:before="200" w:beforeAutospacing="0" w:after="200" w:afterAutospacing="0" w:line="276" w:lineRule="auto"/>
              <w:ind w:left="0" w:right="0" w:firstLine="0"/>
              <w:jc w:val="center"/>
              <w:rPr>
                <w:rFonts w:eastAsia="MS Mincho" w:cs="Times New Roman"/>
                <w:b/>
                <w:bCs/>
                <w:color w:val="auto"/>
                <w:sz w:val="20"/>
                <w:szCs w:val="20"/>
                <w:lang w:eastAsia="fr-FR"/>
              </w:rPr>
            </w:pPr>
            <w:bookmarkStart w:id="14" w:name="_Hlk178948292"/>
            <w:bookmarkEnd w:id="14"/>
            <w:r>
              <w:rPr>
                <w:rFonts w:eastAsia="MS Mincho" w:cs="Times New Roman"/>
                <w:b/>
                <w:bCs/>
                <w:color w:val="auto"/>
                <w:kern w:val="0"/>
                <w:sz w:val="20"/>
                <w:szCs w:val="20"/>
                <w:lang w:eastAsia="fr-FR"/>
              </w:rPr>
              <w:t>Formation</w:t>
            </w:r>
            <w:r>
              <w:rPr>
                <w:rFonts w:hint="default" w:eastAsia="MS Mincho" w:cs="Times New Roman"/>
                <w:b/>
                <w:bCs/>
                <w:color w:val="auto"/>
                <w:kern w:val="0"/>
                <w:sz w:val="20"/>
                <w:szCs w:val="20"/>
                <w:lang w:val="en-US" w:eastAsia="fr-FR"/>
              </w:rPr>
              <w:t xml:space="preserve"> </w:t>
            </w:r>
            <w:r>
              <w:rPr>
                <w:rFonts w:eastAsia="MS Mincho" w:cs="Times New Roman"/>
                <w:b/>
                <w:bCs/>
                <w:color w:val="auto"/>
                <w:kern w:val="0"/>
                <w:sz w:val="20"/>
                <w:szCs w:val="20"/>
                <w:lang w:eastAsia="fr-FR"/>
              </w:rPr>
              <w:t>in</w:t>
            </w:r>
            <w:r>
              <w:rPr>
                <w:rFonts w:eastAsia="MS Mincho" w:cs="Times New Roman"/>
                <w:b/>
                <w:bCs/>
                <w:color w:val="auto"/>
                <w:kern w:val="0"/>
                <w:sz w:val="20"/>
                <w:szCs w:val="20"/>
                <w:lang w:val="en-US" w:eastAsia="fr-FR"/>
              </w:rPr>
              <w:t>ter</w:t>
            </w:r>
            <w:r>
              <w:rPr>
                <w:rFonts w:eastAsia="MS Mincho" w:cs="Times New Roman"/>
                <w:b/>
                <w:bCs/>
                <w:color w:val="auto"/>
                <w:kern w:val="0"/>
                <w:sz w:val="20"/>
                <w:szCs w:val="20"/>
                <w:lang w:eastAsia="fr-FR"/>
              </w:rPr>
              <w:t>-entreprise en présentiel</w:t>
            </w:r>
          </w:p>
        </w:tc>
        <w:tc>
          <w:tcPr>
            <w:tcW w:w="3617" w:type="dxa"/>
            <w:tcBorders>
              <w:bottom w:val="single" w:color="000000" w:sz="12" w:space="0"/>
            </w:tcBorders>
            <w:shd w:val="clear" w:color="auto" w:fill="C2E0EB" w:themeFill="accent5" w:themeFillTint="66"/>
            <w:vAlign w:val="center"/>
          </w:tcPr>
          <w:p w14:paraId="1E9AED2A">
            <w:pPr>
              <w:keepNext w:val="0"/>
              <w:keepLines w:val="0"/>
              <w:widowControl w:val="0"/>
              <w:suppressAutoHyphens/>
              <w:spacing w:before="200" w:beforeAutospacing="0" w:after="200" w:afterAutospacing="0" w:line="276" w:lineRule="auto"/>
              <w:ind w:left="0" w:right="0" w:firstLine="0"/>
              <w:jc w:val="center"/>
              <w:rPr>
                <w:rFonts w:eastAsia="MS Mincho" w:cs="Times New Roman"/>
                <w:b/>
                <w:bCs/>
                <w:color w:val="auto"/>
                <w:sz w:val="20"/>
                <w:szCs w:val="20"/>
                <w:lang w:eastAsia="fr-FR"/>
              </w:rPr>
            </w:pPr>
            <w:r>
              <w:rPr>
                <w:rFonts w:eastAsia="MS Mincho" w:cs="Times New Roman"/>
                <w:b/>
                <w:bCs/>
                <w:color w:val="auto"/>
                <w:kern w:val="0"/>
                <w:sz w:val="20"/>
                <w:szCs w:val="20"/>
                <w:lang w:eastAsia="fr-FR"/>
              </w:rPr>
              <w:t>Nombre de jours de formation</w:t>
            </w:r>
          </w:p>
        </w:tc>
        <w:tc>
          <w:tcPr>
            <w:tcW w:w="3875" w:type="dxa"/>
            <w:tcBorders>
              <w:bottom w:val="single" w:color="000000" w:sz="12" w:space="0"/>
            </w:tcBorders>
            <w:shd w:val="clear" w:color="auto" w:fill="C2E0EB" w:themeFill="accent5" w:themeFillTint="66"/>
            <w:vAlign w:val="center"/>
          </w:tcPr>
          <w:p w14:paraId="324D7A6D">
            <w:pPr>
              <w:keepNext w:val="0"/>
              <w:keepLines w:val="0"/>
              <w:widowControl w:val="0"/>
              <w:suppressAutoHyphens/>
              <w:spacing w:before="200" w:beforeAutospacing="0" w:after="200" w:afterAutospacing="0" w:line="276" w:lineRule="auto"/>
              <w:ind w:left="0" w:right="0" w:firstLine="0"/>
              <w:jc w:val="center"/>
              <w:rPr>
                <w:rFonts w:eastAsia="MS Mincho" w:cs="Times New Roman"/>
                <w:b/>
                <w:bCs/>
                <w:color w:val="auto"/>
                <w:sz w:val="20"/>
                <w:szCs w:val="20"/>
                <w:lang w:eastAsia="fr-FR"/>
              </w:rPr>
            </w:pPr>
            <w:r>
              <w:rPr>
                <w:rFonts w:eastAsia="MS Mincho" w:cs="Times New Roman"/>
                <w:b/>
                <w:bCs/>
                <w:color w:val="auto"/>
                <w:kern w:val="0"/>
                <w:sz w:val="20"/>
                <w:szCs w:val="20"/>
                <w:lang w:eastAsia="fr-FR"/>
              </w:rPr>
              <w:t>Montant HT</w:t>
            </w:r>
          </w:p>
        </w:tc>
        <w:tc>
          <w:tcPr>
            <w:tcW w:w="3573" w:type="dxa"/>
            <w:tcBorders>
              <w:bottom w:val="single" w:color="000000" w:sz="12" w:space="0"/>
            </w:tcBorders>
            <w:shd w:val="clear" w:color="auto" w:fill="C2E0EB" w:themeFill="accent5" w:themeFillTint="66"/>
            <w:vAlign w:val="center"/>
          </w:tcPr>
          <w:p w14:paraId="6215CB33">
            <w:pPr>
              <w:keepNext w:val="0"/>
              <w:keepLines w:val="0"/>
              <w:widowControl w:val="0"/>
              <w:suppressAutoHyphens/>
              <w:spacing w:before="200" w:beforeAutospacing="0" w:after="200" w:afterAutospacing="0" w:line="276" w:lineRule="auto"/>
              <w:ind w:left="0" w:right="0" w:firstLine="0"/>
              <w:jc w:val="center"/>
              <w:rPr>
                <w:rFonts w:eastAsia="MS Mincho" w:cs="Times New Roman"/>
                <w:b/>
                <w:bCs/>
                <w:color w:val="auto"/>
                <w:sz w:val="20"/>
                <w:szCs w:val="20"/>
                <w:lang w:eastAsia="fr-FR"/>
              </w:rPr>
            </w:pPr>
            <w:r>
              <w:rPr>
                <w:rFonts w:eastAsia="MS Mincho" w:cs="Times New Roman"/>
                <w:b/>
                <w:bCs/>
                <w:color w:val="auto"/>
                <w:kern w:val="0"/>
                <w:sz w:val="20"/>
                <w:szCs w:val="20"/>
                <w:lang w:eastAsia="fr-FR"/>
              </w:rPr>
              <w:t>Montant TTC</w:t>
            </w:r>
          </w:p>
        </w:tc>
      </w:tr>
      <w:tr w14:paraId="38E6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3844" w:type="dxa"/>
            <w:tcBorders>
              <w:top w:val="single" w:color="000000" w:sz="12" w:space="0"/>
              <w:bottom w:val="single" w:color="000000" w:sz="12" w:space="0"/>
            </w:tcBorders>
            <w:shd w:val="clear" w:color="auto" w:fill="C2E0EB" w:themeFill="accent5" w:themeFillTint="66"/>
            <w:vAlign w:val="center"/>
          </w:tcPr>
          <w:p w14:paraId="16EC1EBD">
            <w:pPr>
              <w:keepNext w:val="0"/>
              <w:keepLines w:val="0"/>
              <w:widowControl w:val="0"/>
              <w:suppressAutoHyphens/>
              <w:spacing w:before="200" w:beforeAutospacing="0" w:after="200" w:afterAutospacing="0" w:line="276" w:lineRule="auto"/>
              <w:ind w:left="0" w:right="0" w:firstLine="0"/>
              <w:jc w:val="center"/>
              <w:rPr>
                <w:rFonts w:eastAsia="MS Mincho" w:cs="Times New Roman"/>
                <w:b/>
                <w:bCs/>
                <w:color w:val="auto"/>
                <w:sz w:val="20"/>
                <w:szCs w:val="20"/>
                <w:lang w:eastAsia="fr-FR"/>
              </w:rPr>
            </w:pPr>
            <w:r>
              <w:rPr>
                <w:rFonts w:eastAsia="MS Mincho" w:cs="Times New Roman"/>
                <w:b/>
                <w:bCs/>
                <w:color w:val="auto"/>
                <w:kern w:val="0"/>
                <w:sz w:val="20"/>
                <w:szCs w:val="20"/>
                <w:lang w:eastAsia="fr-FR"/>
              </w:rPr>
              <w:t>Prix d</w:t>
            </w:r>
            <w:r>
              <w:rPr>
                <w:rFonts w:eastAsia="MS Mincho" w:cs="Times New Roman"/>
                <w:b/>
                <w:bCs/>
                <w:color w:val="auto"/>
                <w:kern w:val="0"/>
                <w:sz w:val="20"/>
                <w:szCs w:val="20"/>
                <w:lang w:val="en-US" w:eastAsia="fr-FR"/>
              </w:rPr>
              <w:t xml:space="preserve">e la </w:t>
            </w:r>
            <w:r>
              <w:rPr>
                <w:rFonts w:eastAsia="MS Mincho" w:cs="Times New Roman"/>
                <w:b/>
                <w:bCs/>
                <w:color w:val="auto"/>
                <w:kern w:val="0"/>
                <w:sz w:val="20"/>
                <w:szCs w:val="20"/>
                <w:lang w:eastAsia="fr-FR"/>
              </w:rPr>
              <w:t xml:space="preserve">session  </w:t>
            </w:r>
          </w:p>
          <w:p w14:paraId="3A6B2389">
            <w:pPr>
              <w:keepNext w:val="0"/>
              <w:keepLines w:val="0"/>
              <w:widowControl w:val="0"/>
              <w:suppressAutoHyphens/>
              <w:spacing w:before="200" w:beforeAutospacing="0" w:after="200" w:afterAutospacing="0" w:line="276" w:lineRule="auto"/>
              <w:ind w:left="0" w:right="0" w:firstLine="0"/>
              <w:jc w:val="center"/>
              <w:rPr>
                <w:rFonts w:eastAsia="MS Mincho" w:cs="Times New Roman"/>
                <w:b/>
                <w:bCs/>
                <w:color w:val="auto"/>
                <w:sz w:val="20"/>
                <w:szCs w:val="20"/>
                <w:lang w:val="en-US" w:eastAsia="fr-FR"/>
              </w:rPr>
            </w:pPr>
            <w:r>
              <w:rPr>
                <w:rFonts w:eastAsia="MS Mincho" w:cs="Times New Roman"/>
                <w:b/>
                <w:bCs/>
                <w:color w:val="auto"/>
                <w:kern w:val="0"/>
                <w:sz w:val="20"/>
                <w:szCs w:val="20"/>
                <w:lang w:val="en-US" w:eastAsia="fr-FR"/>
              </w:rPr>
              <w:t>pour le premier stagiaire</w:t>
            </w:r>
          </w:p>
        </w:tc>
        <w:tc>
          <w:tcPr>
            <w:tcW w:w="3617" w:type="dxa"/>
            <w:tcBorders>
              <w:top w:val="single" w:color="000000" w:sz="12" w:space="0"/>
              <w:bottom w:val="single" w:color="000000" w:sz="12" w:space="0"/>
            </w:tcBorders>
            <w:vAlign w:val="center"/>
          </w:tcPr>
          <w:p w14:paraId="35376669">
            <w:pPr>
              <w:keepNext w:val="0"/>
              <w:keepLines w:val="0"/>
              <w:widowControl w:val="0"/>
              <w:suppressAutoHyphens/>
              <w:spacing w:before="200" w:beforeAutospacing="0" w:after="200" w:afterAutospacing="0" w:line="276" w:lineRule="auto"/>
              <w:ind w:left="0" w:right="0" w:firstLine="0"/>
              <w:jc w:val="center"/>
              <w:rPr>
                <w:rFonts w:eastAsia="MS Mincho" w:cs="Times New Roman"/>
                <w:color w:val="auto"/>
                <w:sz w:val="20"/>
                <w:szCs w:val="20"/>
                <w:lang w:val="en-US" w:eastAsia="fr-FR"/>
              </w:rPr>
            </w:pPr>
            <w:r>
              <w:rPr>
                <w:rFonts w:eastAsia="MS Mincho" w:cs="Times New Roman"/>
                <w:color w:val="auto"/>
                <w:kern w:val="0"/>
                <w:sz w:val="20"/>
                <w:szCs w:val="20"/>
                <w:lang w:val="en-US" w:eastAsia="fr-FR"/>
              </w:rPr>
              <w:t>3</w:t>
            </w:r>
          </w:p>
        </w:tc>
        <w:tc>
          <w:tcPr>
            <w:tcW w:w="3875" w:type="dxa"/>
            <w:tcBorders>
              <w:top w:val="single" w:color="000000" w:sz="12" w:space="0"/>
              <w:bottom w:val="single" w:color="000000" w:sz="12" w:space="0"/>
            </w:tcBorders>
            <w:vAlign w:val="center"/>
          </w:tcPr>
          <w:p w14:paraId="691772FD">
            <w:pPr>
              <w:keepNext w:val="0"/>
              <w:keepLines w:val="0"/>
              <w:widowControl w:val="0"/>
              <w:suppressAutoHyphens/>
              <w:spacing w:before="200" w:beforeAutospacing="0" w:after="200" w:afterAutospacing="0" w:line="276" w:lineRule="auto"/>
              <w:ind w:left="0" w:right="0" w:firstLine="0"/>
              <w:jc w:val="center"/>
              <w:rPr>
                <w:rFonts w:eastAsia="MS Mincho" w:cs="Times New Roman"/>
                <w:color w:val="auto"/>
                <w:sz w:val="20"/>
                <w:szCs w:val="20"/>
                <w:lang w:eastAsia="fr-FR"/>
              </w:rPr>
            </w:pPr>
          </w:p>
        </w:tc>
        <w:tc>
          <w:tcPr>
            <w:tcW w:w="3573" w:type="dxa"/>
            <w:tcBorders>
              <w:top w:val="single" w:color="000000" w:sz="12" w:space="0"/>
              <w:bottom w:val="single" w:color="000000" w:sz="12" w:space="0"/>
            </w:tcBorders>
            <w:vAlign w:val="center"/>
          </w:tcPr>
          <w:p w14:paraId="7577BCCE">
            <w:pPr>
              <w:keepNext w:val="0"/>
              <w:keepLines w:val="0"/>
              <w:widowControl w:val="0"/>
              <w:suppressAutoHyphens/>
              <w:spacing w:before="200" w:beforeAutospacing="0" w:after="200" w:afterAutospacing="0" w:line="276" w:lineRule="auto"/>
              <w:ind w:left="0" w:right="0" w:firstLine="0"/>
              <w:jc w:val="center"/>
              <w:rPr>
                <w:rFonts w:eastAsia="MS Mincho" w:cs="Times New Roman"/>
                <w:color w:val="auto"/>
                <w:sz w:val="20"/>
                <w:szCs w:val="20"/>
                <w:lang w:eastAsia="fr-FR"/>
              </w:rPr>
            </w:pPr>
          </w:p>
        </w:tc>
      </w:tr>
      <w:tr w14:paraId="5036B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3844" w:type="dxa"/>
            <w:tcBorders>
              <w:top w:val="single" w:color="000000" w:sz="12" w:space="0"/>
            </w:tcBorders>
            <w:shd w:val="clear" w:color="auto" w:fill="C2E0EB" w:themeFill="accent5" w:themeFillTint="66"/>
            <w:vAlign w:val="center"/>
          </w:tcPr>
          <w:p w14:paraId="1E698E50">
            <w:pPr>
              <w:keepNext w:val="0"/>
              <w:keepLines w:val="0"/>
              <w:widowControl w:val="0"/>
              <w:suppressAutoHyphens/>
              <w:spacing w:before="200" w:beforeAutospacing="0" w:after="200" w:afterAutospacing="0" w:line="276" w:lineRule="auto"/>
              <w:ind w:left="0" w:right="0" w:firstLine="0"/>
              <w:jc w:val="center"/>
              <w:rPr>
                <w:rFonts w:eastAsia="MS Mincho" w:cs="Times New Roman"/>
                <w:b/>
                <w:bCs/>
                <w:color w:val="auto"/>
                <w:sz w:val="20"/>
                <w:szCs w:val="20"/>
                <w:lang w:eastAsia="fr-FR"/>
              </w:rPr>
            </w:pPr>
            <w:r>
              <w:rPr>
                <w:rFonts w:eastAsia="MS Mincho" w:cs="Times New Roman"/>
                <w:b/>
                <w:bCs/>
                <w:color w:val="auto"/>
                <w:kern w:val="0"/>
                <w:sz w:val="20"/>
                <w:szCs w:val="20"/>
                <w:lang w:eastAsia="fr-FR"/>
              </w:rPr>
              <w:t>Prix d</w:t>
            </w:r>
            <w:r>
              <w:rPr>
                <w:rFonts w:eastAsia="MS Mincho" w:cs="Times New Roman"/>
                <w:b/>
                <w:bCs/>
                <w:color w:val="auto"/>
                <w:kern w:val="0"/>
                <w:sz w:val="20"/>
                <w:szCs w:val="20"/>
                <w:lang w:val="en-US" w:eastAsia="fr-FR"/>
              </w:rPr>
              <w:t xml:space="preserve">e la </w:t>
            </w:r>
            <w:r>
              <w:rPr>
                <w:rFonts w:eastAsia="MS Mincho" w:cs="Times New Roman"/>
                <w:b/>
                <w:bCs/>
                <w:color w:val="auto"/>
                <w:kern w:val="0"/>
                <w:sz w:val="20"/>
                <w:szCs w:val="20"/>
                <w:lang w:eastAsia="fr-FR"/>
              </w:rPr>
              <w:t xml:space="preserve">session  </w:t>
            </w:r>
          </w:p>
          <w:p w14:paraId="2D883141">
            <w:pPr>
              <w:keepNext w:val="0"/>
              <w:keepLines w:val="0"/>
              <w:widowControl w:val="0"/>
              <w:suppressAutoHyphens/>
              <w:spacing w:before="200" w:beforeAutospacing="0" w:after="200" w:afterAutospacing="0" w:line="276" w:lineRule="auto"/>
              <w:ind w:left="0" w:right="0" w:firstLine="0"/>
              <w:jc w:val="center"/>
              <w:rPr>
                <w:rFonts w:eastAsia="MS Mincho" w:cs="Times New Roman"/>
                <w:b/>
                <w:bCs/>
                <w:color w:val="auto"/>
                <w:sz w:val="20"/>
                <w:szCs w:val="20"/>
                <w:lang w:val="en-US" w:eastAsia="fr-FR"/>
              </w:rPr>
            </w:pPr>
            <w:r>
              <w:rPr>
                <w:rFonts w:eastAsia="MS Mincho" w:cs="Times New Roman"/>
                <w:b/>
                <w:bCs/>
                <w:color w:val="auto"/>
                <w:kern w:val="0"/>
                <w:sz w:val="20"/>
                <w:szCs w:val="20"/>
                <w:lang w:val="en-US" w:eastAsia="fr-FR"/>
              </w:rPr>
              <w:t>pour le second stagiaire*</w:t>
            </w:r>
          </w:p>
        </w:tc>
        <w:tc>
          <w:tcPr>
            <w:tcW w:w="3617" w:type="dxa"/>
            <w:tcBorders>
              <w:top w:val="single" w:color="000000" w:sz="12" w:space="0"/>
            </w:tcBorders>
            <w:vAlign w:val="center"/>
          </w:tcPr>
          <w:p w14:paraId="4532041D">
            <w:pPr>
              <w:keepNext w:val="0"/>
              <w:keepLines w:val="0"/>
              <w:widowControl w:val="0"/>
              <w:suppressAutoHyphens/>
              <w:spacing w:before="200" w:beforeAutospacing="0" w:after="200" w:afterAutospacing="0" w:line="276" w:lineRule="auto"/>
              <w:ind w:left="0" w:right="0" w:firstLine="0"/>
              <w:jc w:val="center"/>
              <w:rPr>
                <w:rFonts w:eastAsia="MS Mincho" w:cs="Times New Roman"/>
                <w:color w:val="auto"/>
                <w:sz w:val="20"/>
                <w:szCs w:val="20"/>
                <w:lang w:val="en-US" w:eastAsia="fr-FR"/>
              </w:rPr>
            </w:pPr>
            <w:r>
              <w:rPr>
                <w:rFonts w:eastAsia="MS Mincho" w:cs="Times New Roman"/>
                <w:color w:val="auto"/>
                <w:kern w:val="0"/>
                <w:sz w:val="20"/>
                <w:szCs w:val="20"/>
                <w:lang w:val="en-US" w:eastAsia="fr-FR"/>
              </w:rPr>
              <w:t>3</w:t>
            </w:r>
          </w:p>
        </w:tc>
        <w:tc>
          <w:tcPr>
            <w:tcW w:w="3875" w:type="dxa"/>
            <w:tcBorders>
              <w:top w:val="single" w:color="000000" w:sz="12" w:space="0"/>
            </w:tcBorders>
            <w:vAlign w:val="center"/>
          </w:tcPr>
          <w:p w14:paraId="3D9CF99E">
            <w:pPr>
              <w:keepNext w:val="0"/>
              <w:keepLines w:val="0"/>
              <w:widowControl w:val="0"/>
              <w:suppressAutoHyphens/>
              <w:spacing w:before="200" w:beforeAutospacing="0" w:after="200" w:afterAutospacing="0" w:line="276" w:lineRule="auto"/>
              <w:ind w:left="0" w:right="0" w:firstLine="0"/>
              <w:jc w:val="center"/>
              <w:rPr>
                <w:rFonts w:eastAsia="MS Mincho" w:cs="Times New Roman"/>
                <w:color w:val="auto"/>
                <w:sz w:val="20"/>
                <w:szCs w:val="20"/>
                <w:lang w:eastAsia="fr-FR"/>
              </w:rPr>
            </w:pPr>
          </w:p>
        </w:tc>
        <w:tc>
          <w:tcPr>
            <w:tcW w:w="3573" w:type="dxa"/>
            <w:tcBorders>
              <w:top w:val="single" w:color="000000" w:sz="12" w:space="0"/>
            </w:tcBorders>
            <w:vAlign w:val="center"/>
          </w:tcPr>
          <w:p w14:paraId="3243C016">
            <w:pPr>
              <w:keepNext w:val="0"/>
              <w:keepLines w:val="0"/>
              <w:widowControl w:val="0"/>
              <w:suppressAutoHyphens/>
              <w:spacing w:before="200" w:beforeAutospacing="0" w:after="200" w:afterAutospacing="0" w:line="276" w:lineRule="auto"/>
              <w:ind w:left="0" w:right="0" w:firstLine="0"/>
              <w:jc w:val="center"/>
              <w:rPr>
                <w:rFonts w:eastAsia="MS Mincho" w:cs="Times New Roman"/>
                <w:color w:val="auto"/>
                <w:sz w:val="20"/>
                <w:szCs w:val="20"/>
                <w:lang w:eastAsia="fr-FR"/>
              </w:rPr>
            </w:pPr>
            <w:bookmarkStart w:id="15" w:name="_Hlk178948292"/>
            <w:bookmarkEnd w:id="15"/>
          </w:p>
        </w:tc>
      </w:tr>
    </w:tbl>
    <w:p w14:paraId="4369E972">
      <w:pPr>
        <w:spacing w:before="120" w:after="120"/>
        <w:rPr>
          <w:sz w:val="20"/>
          <w:szCs w:val="20"/>
          <w:lang w:val="fr-FR"/>
        </w:rPr>
      </w:pPr>
      <w:r>
        <w:rPr>
          <w:sz w:val="20"/>
          <w:szCs w:val="20"/>
          <w:lang w:val="fr-FR"/>
        </w:rPr>
        <w:t>(* si dégressivité)</w:t>
      </w:r>
    </w:p>
    <w:sectPr>
      <w:headerReference r:id="rId9" w:type="default"/>
      <w:footerReference r:id="rId10" w:type="default"/>
      <w:pgSz w:w="16838" w:h="11906" w:orient="landscape"/>
      <w:pgMar w:top="1440" w:right="1080" w:bottom="1440" w:left="1080" w:header="1128" w:footer="851" w:gutter="0"/>
      <w:pgNumType w:fmt="decimal"/>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jaVu Sans">
    <w:panose1 w:val="020B0603030804020204"/>
    <w:charset w:val="00"/>
    <w:family w:val="auto"/>
    <w:pitch w:val="default"/>
    <w:sig w:usb0="E7006EFF" w:usb1="D200FDFF" w:usb2="0A246029" w:usb3="0400200C" w:csb0="600001FF" w:csb1="DFFF0000"/>
  </w:font>
  <w:font w:name="Calibri">
    <w:panose1 w:val="020F0502020204030204"/>
    <w:charset w:val="86"/>
    <w:family w:val="swiss"/>
    <w:pitch w:val="default"/>
    <w:sig w:usb0="E4002EFF" w:usb1="C200247B" w:usb2="00000009" w:usb3="00000000" w:csb0="200001FF" w:csb1="00000000"/>
  </w:font>
  <w:font w:name="Marianne">
    <w:panose1 w:val="02000000000000000000"/>
    <w:charset w:val="01"/>
    <w:family w:val="roman"/>
    <w:pitch w:val="default"/>
    <w:sig w:usb0="0000000F" w:usb1="00000000" w:usb2="00000000" w:usb3="00000000" w:csb0="00000003" w:csb1="00000000"/>
  </w:font>
  <w:font w:name="Symbol">
    <w:panose1 w:val="05050102010706020507"/>
    <w:charset w:val="02"/>
    <w:family w:val="roman"/>
    <w:pitch w:val="default"/>
    <w:sig w:usb0="00000000" w:usb1="00000000" w:usb2="00000000" w:usb3="00000000" w:csb0="80000000" w:csb1="00000000"/>
  </w:font>
  <w:font w:name="Tahoma">
    <w:panose1 w:val="020B0604030504040204"/>
    <w:charset w:val="01"/>
    <w:family w:val="roman"/>
    <w:pitch w:val="default"/>
    <w:sig w:usb0="E1002EFF" w:usb1="C000605B" w:usb2="00000029" w:usb3="00000000" w:csb0="200101FF" w:csb1="20280000"/>
  </w:font>
  <w:font w:name="Lohit Devanagari">
    <w:altName w:val="Liberation Mono"/>
    <w:panose1 w:val="00000000000000000000"/>
    <w:charset w:val="00"/>
    <w:family w:val="auto"/>
    <w:pitch w:val="default"/>
    <w:sig w:usb0="00000000" w:usb1="00000000" w:usb2="00000000" w:usb3="00000000" w:csb0="00000000" w:csb1="00000000"/>
  </w:font>
  <w:font w:name="Liberation Sans">
    <w:panose1 w:val="020B0604020202020204"/>
    <w:charset w:val="01"/>
    <w:family w:val="swiss"/>
    <w:pitch w:val="default"/>
    <w:sig w:usb0="E0000AFF" w:usb1="500078FF" w:usb2="00000021" w:usb3="00000000" w:csb0="600001BF" w:csb1="DFF70000"/>
  </w:font>
  <w:font w:name="Noto Sans CJK SC">
    <w:altName w:val="Noto Sans"/>
    <w:panose1 w:val="00000000000000000000"/>
    <w:charset w:val="00"/>
    <w:family w:val="auto"/>
    <w:pitch w:val="default"/>
    <w:sig w:usb0="00000000" w:usb1="00000000" w:usb2="00000000" w:usb3="00000000" w:csb0="00000000" w:csb1="00000000"/>
  </w:font>
  <w:font w:name="MS Gothic">
    <w:panose1 w:val="020B0609070205080204"/>
    <w:charset w:val="80"/>
    <w:family w:val="roman"/>
    <w:pitch w:val="default"/>
    <w:sig w:usb0="E00002FF" w:usb1="6AC7FDFB" w:usb2="08000012" w:usb3="00000000" w:csb0="4002009F" w:csb1="DFD70000"/>
  </w:font>
  <w:font w:name="Segoe UI Symbol">
    <w:panose1 w:val="020B0502040204020203"/>
    <w:charset w:val="01"/>
    <w:family w:val="roman"/>
    <w:pitch w:val="default"/>
    <w:sig w:usb0="800001E3" w:usb1="1200FFEF" w:usb2="00040000" w:usb3="04000000" w:csb0="00000001" w:csb1="40000000"/>
  </w:font>
  <w:font w:name="MS Mincho">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Noto Sans">
    <w:panose1 w:val="020B0502040504020204"/>
    <w:charset w:val="00"/>
    <w:family w:val="auto"/>
    <w:pitch w:val="default"/>
    <w:sig w:usb0="E00002FF" w:usb1="4000201F" w:usb2="08000029" w:usb3="00100000" w:csb0="0000019F" w:csb1="00000000"/>
  </w:font>
  <w:font w:name="黑体">
    <w:altName w:val="SimSun"/>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117EC">
    <w:pPr>
      <w:pStyle w:val="25"/>
      <w:tabs>
        <w:tab w:val="right" w:pos="9072"/>
      </w:tabs>
    </w:pPr>
    <w:r>
      <w:rPr>
        <w:rStyle w:val="51"/>
      </w:rPr>
      <w:t xml:space="preserve">IGN I </w:t>
    </w:r>
    <w:r>
      <w:t>Service des Achats et des Marchés-Prestation de formations informatiques - CCP-AE-GBM_2</w:t>
    </w:r>
    <w:r>
      <w:rPr>
        <w:lang w:val="fr-FR"/>
      </w:rPr>
      <w:t>6009</w:t>
    </w:r>
    <w:r>
      <w:t>-</w:t>
    </w:r>
    <w:r>
      <w:fldChar w:fldCharType="begin"/>
    </w:r>
    <w:r>
      <w:instrText xml:space="preserve"> PAGE </w:instrText>
    </w:r>
    <w:r>
      <w:fldChar w:fldCharType="separate"/>
    </w:r>
    <w:r>
      <w:t>1</w:t>
    </w:r>
    <w:r>
      <w:fldChar w:fldCharType="end"/>
    </w:r>
    <w:r>
      <w:t>/</w:t>
    </w:r>
    <w:r>
      <w:fldChar w:fldCharType="begin"/>
    </w:r>
    <w:r>
      <w:instrText xml:space="preserve"> NUMPAGES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CD95A">
    <w:pPr>
      <w:pStyle w:val="25"/>
      <w:tabs>
        <w:tab w:val="right" w:pos="9072"/>
      </w:tabs>
    </w:pPr>
    <w:r>
      <w:rPr>
        <w:rStyle w:val="51"/>
      </w:rPr>
      <w:t xml:space="preserve">IGN I </w:t>
    </w:r>
    <w:r>
      <w:t>Service des Achats et des Marchés-Prestation de formations informatiques - CCP-AE-GBM_2</w:t>
    </w:r>
    <w:r>
      <w:rPr>
        <w:lang w:val="fr-FR"/>
      </w:rPr>
      <w:t>6009</w:t>
    </w:r>
    <w:r>
      <w:t>-</w:t>
    </w:r>
    <w:r>
      <w:fldChar w:fldCharType="begin"/>
    </w:r>
    <w:r>
      <w:instrText xml:space="preserve"> PAGE </w:instrText>
    </w:r>
    <w:r>
      <w:fldChar w:fldCharType="separate"/>
    </w:r>
    <w:r>
      <w:t>7</w:t>
    </w:r>
    <w:r>
      <w:fldChar w:fldCharType="end"/>
    </w:r>
    <w:r>
      <w:t>/</w:t>
    </w:r>
    <w:r>
      <w:fldChar w:fldCharType="begin"/>
    </w:r>
    <w:r>
      <w:instrText xml:space="preserve"> NUMPAGES </w:instrText>
    </w:r>
    <w:r>
      <w:fldChar w:fldCharType="separate"/>
    </w:r>
    <w:r>
      <w:t>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39E3E">
    <w:pPr>
      <w:pStyle w:val="25"/>
      <w:tabs>
        <w:tab w:val="right" w:pos="9072"/>
      </w:tabs>
    </w:pPr>
    <w:r>
      <w:rPr>
        <w:rStyle w:val="51"/>
      </w:rPr>
      <w:t xml:space="preserve">IGN I </w:t>
    </w:r>
    <w:r>
      <w:t>Service des Achats et des Marchés-Prestation de formations informatiques - CCP-AE-GBM_2</w:t>
    </w:r>
    <w:r>
      <w:rPr>
        <w:lang w:val="fr-FR"/>
      </w:rPr>
      <w:t>6009</w:t>
    </w:r>
    <w:r>
      <w:t>-</w:t>
    </w:r>
    <w:r>
      <w:fldChar w:fldCharType="begin"/>
    </w:r>
    <w:r>
      <w:instrText xml:space="preserve"> PAGE </w:instrText>
    </w:r>
    <w:r>
      <w:fldChar w:fldCharType="separate"/>
    </w:r>
    <w:r>
      <w:t>8</w:t>
    </w:r>
    <w:r>
      <w:fldChar w:fldCharType="end"/>
    </w:r>
    <w:r>
      <w:t>/</w:t>
    </w:r>
    <w:r>
      <w:fldChar w:fldCharType="begin"/>
    </w:r>
    <w:r>
      <w:instrText xml:space="preserve"> NUMPAGES </w:instrText>
    </w:r>
    <w:r>
      <w:fldChar w:fldCharType="separate"/>
    </w:r>
    <w: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2BFD3">
    <w:pPr>
      <w:pStyle w:val="27"/>
      <w:jc w:val="center"/>
    </w:pPr>
    <w:r>
      <w:drawing>
        <wp:anchor distT="0" distB="0" distL="0" distR="114300" simplePos="0" relativeHeight="251659264" behindDoc="0" locked="0" layoutInCell="0" allowOverlap="1">
          <wp:simplePos x="0" y="0"/>
          <wp:positionH relativeFrom="margin">
            <wp:align>left</wp:align>
          </wp:positionH>
          <wp:positionV relativeFrom="paragraph">
            <wp:posOffset>-697865</wp:posOffset>
          </wp:positionV>
          <wp:extent cx="1357630" cy="1228725"/>
          <wp:effectExtent l="0" t="0" r="0" b="0"/>
          <wp:wrapTight wrapText="bothSides">
            <wp:wrapPolygon>
              <wp:start x="1817" y="2007"/>
              <wp:lineTo x="1817" y="19086"/>
              <wp:lineTo x="9394" y="19086"/>
              <wp:lineTo x="7878" y="13729"/>
              <wp:lineTo x="14849" y="13393"/>
              <wp:lineTo x="19395" y="11384"/>
              <wp:lineTo x="19699" y="7365"/>
              <wp:lineTo x="10000" y="2007"/>
              <wp:lineTo x="1817" y="2007"/>
            </wp:wrapPolygon>
          </wp:wrapTight>
          <wp:docPr id="1" name="Image 1"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Mac:Users:xavier.hasendahl:Desktop:ELEMENTS TEMPLATES SIG:LOGOS:REPUBLIQUE_FRANCAISE:eps:Republique_Francaise_CMJN.eps"/>
                  <pic:cNvPicPr>
                    <a:picLocks noChangeAspect="1" noChangeArrowheads="1"/>
                  </pic:cNvPicPr>
                </pic:nvPicPr>
                <pic:blipFill>
                  <a:blip r:embed="rId1"/>
                  <a:stretch>
                    <a:fillRect/>
                  </a:stretch>
                </pic:blipFill>
                <pic:spPr>
                  <a:xfrm>
                    <a:off x="0" y="0"/>
                    <a:ext cx="1357630" cy="1228725"/>
                  </a:xfrm>
                  <a:prstGeom prst="rect">
                    <a:avLst/>
                  </a:prstGeom>
                </pic:spPr>
              </pic:pic>
            </a:graphicData>
          </a:graphic>
        </wp:anchor>
      </w:drawing>
    </w:r>
    <w:r>
      <w:drawing>
        <wp:anchor distT="0" distB="0" distL="0" distR="0" simplePos="0" relativeHeight="251659264" behindDoc="1" locked="0" layoutInCell="0" allowOverlap="1">
          <wp:simplePos x="0" y="0"/>
          <wp:positionH relativeFrom="margin">
            <wp:align>right</wp:align>
          </wp:positionH>
          <wp:positionV relativeFrom="paragraph">
            <wp:posOffset>-709295</wp:posOffset>
          </wp:positionV>
          <wp:extent cx="2313940" cy="1045210"/>
          <wp:effectExtent l="0" t="0" r="0" b="0"/>
          <wp:wrapNone/>
          <wp:docPr id="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9"/>
                  <pic:cNvPicPr>
                    <a:picLocks noChangeAspect="1" noChangeArrowheads="1"/>
                  </pic:cNvPicPr>
                </pic:nvPicPr>
                <pic:blipFill>
                  <a:blip r:embed="rId2"/>
                  <a:stretch>
                    <a:fillRect/>
                  </a:stretch>
                </pic:blipFill>
                <pic:spPr>
                  <a:xfrm>
                    <a:off x="0" y="0"/>
                    <a:ext cx="2313940" cy="1045210"/>
                  </a:xfrm>
                  <a:prstGeom prst="rect">
                    <a:avLst/>
                  </a:prstGeom>
                </pic:spPr>
              </pic:pic>
            </a:graphicData>
          </a:graphic>
        </wp:anchor>
      </w:drawing>
    </w:r>
  </w:p>
  <w:p w14:paraId="558804FE">
    <w:pPr>
      <w:pStyle w:val="27"/>
      <w:jc w:val="center"/>
    </w:pPr>
  </w:p>
  <w:p w14:paraId="65B5C06F">
    <w:pPr>
      <w:pStyle w:val="27"/>
      <w:jc w:val="center"/>
    </w:pPr>
    <w:r>
      <mc:AlternateContent>
        <mc:Choice Requires="wps">
          <w:drawing>
            <wp:anchor distT="6350" distB="12065" distL="6350" distR="7620" simplePos="0" relativeHeight="251659264" behindDoc="1" locked="0" layoutInCell="0" allowOverlap="1">
              <wp:simplePos x="0" y="0"/>
              <wp:positionH relativeFrom="column">
                <wp:posOffset>6950075</wp:posOffset>
              </wp:positionH>
              <wp:positionV relativeFrom="paragraph">
                <wp:posOffset>15875</wp:posOffset>
              </wp:positionV>
              <wp:extent cx="643255" cy="600710"/>
              <wp:effectExtent l="5715" t="5080" r="4445" b="5080"/>
              <wp:wrapNone/>
              <wp:docPr id="3" name="Rectangle 6"/>
              <wp:cNvGraphicFramePr/>
              <a:graphic xmlns:a="http://schemas.openxmlformats.org/drawingml/2006/main">
                <a:graphicData uri="http://schemas.microsoft.com/office/word/2010/wordprocessingShape">
                  <wps:wsp>
                    <wps:cNvSpPr/>
                    <wps:spPr>
                      <a:xfrm>
                        <a:off x="0" y="0"/>
                        <a:ext cx="643320" cy="600840"/>
                      </a:xfrm>
                      <a:prstGeom prst="rect">
                        <a:avLst/>
                      </a:prstGeom>
                      <a:solidFill>
                        <a:srgbClr val="FFFFFF"/>
                      </a:solidFill>
                      <a:ln w="9525">
                        <a:solidFill>
                          <a:srgbClr val="000000"/>
                        </a:solidFill>
                        <a:miter/>
                      </a:ln>
                    </wps:spPr>
                    <wps:style>
                      <a:lnRef idx="0">
                        <a:srgbClr val="FFFFFF"/>
                      </a:lnRef>
                      <a:fillRef idx="0">
                        <a:srgbClr val="FFFFFF"/>
                      </a:fillRef>
                      <a:effectRef idx="0">
                        <a:srgbClr val="FFFFFF"/>
                      </a:effectRef>
                      <a:fontRef idx="minor"/>
                    </wps:style>
                    <wps:bodyPr/>
                  </wps:wsp>
                </a:graphicData>
              </a:graphic>
            </wp:anchor>
          </w:drawing>
        </mc:Choice>
        <mc:Fallback>
          <w:pict>
            <v:rect id="Rectangle 6" o:spid="_x0000_s1026" o:spt="1" style="position:absolute;left:0pt;margin-left:547.25pt;margin-top:1.25pt;height:47.3pt;width:50.65pt;z-index:-251657216;mso-width-relative:page;mso-height-relative:page;" fillcolor="#FFFFFF" filled="t" stroked="t" coordsize="21600,21600" o:allowincell="f" o:gfxdata="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Asn&#10;p4jXAAAACgEAAA8AAAAAAAAAAQAgAAAAIgAAAGRycy9kb3ducmV2LnhtbFBLAQIUABQAAAAIAIdO&#10;4kDOrMxcsgEAAJEDAAAOAAAAAAAAAAEAIAAAACYBAABkcnMvZTJvRG9jLnhtbFBLBQYAAAAABgAG&#10;AFkBAABKBQAAAAA=&#10;">
              <v:fill on="t" focussize="0,0"/>
              <v:stroke color="#000000" joinstyle="miter"/>
              <v:imagedata o:title=""/>
              <o:lock v:ext="edit" aspectratio="f"/>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FD222">
    <w:pPr>
      <w:pStyle w:val="2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5E11F">
    <w:pPr>
      <w:pStyle w:val="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tabs>
          <w:tab w:val="left" w:pos="567"/>
        </w:tabs>
        <w:ind w:left="567" w:hanging="283"/>
      </w:pPr>
    </w:lvl>
    <w:lvl w:ilvl="1" w:tentative="0">
      <w:start w:val="1"/>
      <w:numFmt w:val="lowerLetter"/>
      <w:pStyle w:val="28"/>
      <w:lvlText w:val="%2."/>
      <w:lvlJc w:val="left"/>
      <w:pPr>
        <w:tabs>
          <w:tab w:val="left" w:pos="851"/>
        </w:tabs>
        <w:ind w:left="851" w:hanging="284"/>
      </w:pPr>
      <w:rPr>
        <w:color w:val="232253" w:themeColor="text2"/>
        <w14:textFill>
          <w14:solidFill>
            <w14:schemeClr w14:val="tx2"/>
          </w14:solidFill>
        </w14:textFill>
      </w:rPr>
    </w:lvl>
    <w:lvl w:ilvl="2" w:tentative="0">
      <w:start w:val="1"/>
      <w:numFmt w:val="lowerLetter"/>
      <w:lvlText w:val="(%3)"/>
      <w:lvlJc w:val="left"/>
      <w:pPr>
        <w:tabs>
          <w:tab w:val="left" w:pos="0"/>
        </w:tabs>
        <w:ind w:left="908" w:hanging="170"/>
      </w:pPr>
    </w:lvl>
    <w:lvl w:ilvl="3" w:tentative="0">
      <w:start w:val="1"/>
      <w:numFmt w:val="lowerRoman"/>
      <w:lvlText w:val="(%4)"/>
      <w:lvlJc w:val="right"/>
      <w:pPr>
        <w:tabs>
          <w:tab w:val="left" w:pos="0"/>
        </w:tabs>
        <w:ind w:left="1135" w:hanging="170"/>
      </w:pPr>
    </w:lvl>
    <w:lvl w:ilvl="4" w:tentative="0">
      <w:start w:val="1"/>
      <w:numFmt w:val="decimal"/>
      <w:lvlText w:val="%5)"/>
      <w:lvlJc w:val="left"/>
      <w:pPr>
        <w:tabs>
          <w:tab w:val="left" w:pos="0"/>
        </w:tabs>
        <w:ind w:left="1362" w:hanging="170"/>
      </w:pPr>
    </w:lvl>
    <w:lvl w:ilvl="5" w:tentative="0">
      <w:start w:val="1"/>
      <w:numFmt w:val="lowerLetter"/>
      <w:lvlText w:val="%6)"/>
      <w:lvlJc w:val="left"/>
      <w:pPr>
        <w:tabs>
          <w:tab w:val="left" w:pos="0"/>
        </w:tabs>
        <w:ind w:left="1589" w:hanging="170"/>
      </w:pPr>
    </w:lvl>
    <w:lvl w:ilvl="6" w:tentative="0">
      <w:start w:val="1"/>
      <w:numFmt w:val="lowerRoman"/>
      <w:lvlText w:val="%7)"/>
      <w:lvlJc w:val="right"/>
      <w:pPr>
        <w:tabs>
          <w:tab w:val="left" w:pos="0"/>
        </w:tabs>
        <w:ind w:left="1816" w:hanging="170"/>
      </w:pPr>
    </w:lvl>
    <w:lvl w:ilvl="7" w:tentative="0">
      <w:start w:val="1"/>
      <w:numFmt w:val="lowerLetter"/>
      <w:lvlText w:val="%8."/>
      <w:lvlJc w:val="left"/>
      <w:pPr>
        <w:tabs>
          <w:tab w:val="left" w:pos="0"/>
        </w:tabs>
        <w:ind w:left="2043" w:hanging="170"/>
      </w:pPr>
    </w:lvl>
    <w:lvl w:ilvl="8" w:tentative="0">
      <w:start w:val="1"/>
      <w:numFmt w:val="lowerRoman"/>
      <w:lvlText w:val="%9."/>
      <w:lvlJc w:val="right"/>
      <w:pPr>
        <w:tabs>
          <w:tab w:val="left" w:pos="0"/>
        </w:tabs>
        <w:ind w:left="2270" w:hanging="170"/>
      </w:pPr>
    </w:lvl>
  </w:abstractNum>
  <w:abstractNum w:abstractNumId="1">
    <w:nsid w:val="BF205925"/>
    <w:multiLevelType w:val="multilevel"/>
    <w:tmpl w:val="BF205925"/>
    <w:lvl w:ilvl="0" w:tentative="0">
      <w:start w:val="1"/>
      <w:numFmt w:val="decimal"/>
      <w:pStyle w:val="20"/>
      <w:lvlText w:val="%1."/>
      <w:lvlJc w:val="left"/>
      <w:pPr>
        <w:tabs>
          <w:tab w:val="left" w:pos="567"/>
        </w:tabs>
        <w:ind w:left="567" w:hanging="283"/>
      </w:pPr>
      <w:rPr>
        <w:color w:val="232253" w:themeColor="text2"/>
        <w14:textFill>
          <w14:solidFill>
            <w14:schemeClr w14:val="tx2"/>
          </w14:solidFill>
        </w14:textFill>
      </w:rPr>
    </w:lvl>
    <w:lvl w:ilvl="1" w:tentative="0">
      <w:start w:val="1"/>
      <w:numFmt w:val="lowerLetter"/>
      <w:lvlText w:val="%2."/>
      <w:lvlJc w:val="left"/>
      <w:pPr>
        <w:tabs>
          <w:tab w:val="left" w:pos="851"/>
        </w:tabs>
        <w:ind w:left="851" w:hanging="284"/>
      </w:pPr>
      <w:rPr>
        <w:color w:val="5A58BA" w:themeColor="text2" w:themeTint="99"/>
        <w14:textFill>
          <w14:solidFill>
            <w14:schemeClr w14:val="tx2">
              <w14:lumMod w14:val="60000"/>
              <w14:lumOff w14:val="40000"/>
            </w14:schemeClr>
          </w14:solidFill>
        </w14:textFill>
      </w:rPr>
    </w:lvl>
    <w:lvl w:ilvl="2" w:tentative="0">
      <w:start w:val="1"/>
      <w:numFmt w:val="lowerLetter"/>
      <w:lvlText w:val="(%3)"/>
      <w:lvlJc w:val="left"/>
      <w:pPr>
        <w:tabs>
          <w:tab w:val="left" w:pos="0"/>
        </w:tabs>
        <w:ind w:left="908" w:hanging="170"/>
      </w:pPr>
    </w:lvl>
    <w:lvl w:ilvl="3" w:tentative="0">
      <w:start w:val="1"/>
      <w:numFmt w:val="lowerRoman"/>
      <w:lvlText w:val="(%4)"/>
      <w:lvlJc w:val="right"/>
      <w:pPr>
        <w:tabs>
          <w:tab w:val="left" w:pos="0"/>
        </w:tabs>
        <w:ind w:left="1135" w:hanging="170"/>
      </w:pPr>
    </w:lvl>
    <w:lvl w:ilvl="4" w:tentative="0">
      <w:start w:val="1"/>
      <w:numFmt w:val="decimal"/>
      <w:lvlText w:val="%5)"/>
      <w:lvlJc w:val="left"/>
      <w:pPr>
        <w:tabs>
          <w:tab w:val="left" w:pos="0"/>
        </w:tabs>
        <w:ind w:left="1362" w:hanging="170"/>
      </w:pPr>
    </w:lvl>
    <w:lvl w:ilvl="5" w:tentative="0">
      <w:start w:val="1"/>
      <w:numFmt w:val="lowerLetter"/>
      <w:lvlText w:val="%6)"/>
      <w:lvlJc w:val="left"/>
      <w:pPr>
        <w:tabs>
          <w:tab w:val="left" w:pos="0"/>
        </w:tabs>
        <w:ind w:left="1589" w:hanging="170"/>
      </w:pPr>
    </w:lvl>
    <w:lvl w:ilvl="6" w:tentative="0">
      <w:start w:val="1"/>
      <w:numFmt w:val="lowerRoman"/>
      <w:lvlText w:val="%7)"/>
      <w:lvlJc w:val="right"/>
      <w:pPr>
        <w:tabs>
          <w:tab w:val="left" w:pos="0"/>
        </w:tabs>
        <w:ind w:left="1816" w:hanging="170"/>
      </w:pPr>
    </w:lvl>
    <w:lvl w:ilvl="7" w:tentative="0">
      <w:start w:val="1"/>
      <w:numFmt w:val="lowerLetter"/>
      <w:lvlText w:val="%8."/>
      <w:lvlJc w:val="left"/>
      <w:pPr>
        <w:tabs>
          <w:tab w:val="left" w:pos="0"/>
        </w:tabs>
        <w:ind w:left="2043" w:hanging="170"/>
      </w:pPr>
    </w:lvl>
    <w:lvl w:ilvl="8" w:tentative="0">
      <w:start w:val="1"/>
      <w:numFmt w:val="lowerRoman"/>
      <w:lvlText w:val="%9."/>
      <w:lvlJc w:val="right"/>
      <w:pPr>
        <w:tabs>
          <w:tab w:val="left" w:pos="0"/>
        </w:tabs>
        <w:ind w:left="2270" w:hanging="170"/>
      </w:pPr>
    </w:lvl>
  </w:abstractNum>
  <w:abstractNum w:abstractNumId="2">
    <w:nsid w:val="CF092B84"/>
    <w:multiLevelType w:val="multilevel"/>
    <w:tmpl w:val="CF092B84"/>
    <w:lvl w:ilvl="0" w:tentative="0">
      <w:start w:val="1"/>
      <w:numFmt w:val="bullet"/>
      <w:pStyle w:val="14"/>
      <w:lvlText w:val=""/>
      <w:lvlJc w:val="left"/>
      <w:pPr>
        <w:tabs>
          <w:tab w:val="left" w:pos="0"/>
        </w:tabs>
        <w:ind w:left="1413" w:hanging="360"/>
      </w:pPr>
      <w:rPr>
        <w:rFonts w:hint="default" w:ascii="Wingdings" w:hAnsi="Wingdings" w:cs="Wingdings"/>
        <w:color w:val="232253" w:themeColor="text2"/>
        <w:sz w:val="16"/>
        <w14:textFill>
          <w14:solidFill>
            <w14:schemeClr w14:val="tx2"/>
          </w14:solidFill>
        </w14:textFill>
      </w:rPr>
    </w:lvl>
    <w:lvl w:ilvl="1" w:tentative="0">
      <w:start w:val="1"/>
      <w:numFmt w:val="bullet"/>
      <w:lvlText w:val="o"/>
      <w:lvlJc w:val="left"/>
      <w:pPr>
        <w:tabs>
          <w:tab w:val="left" w:pos="0"/>
        </w:tabs>
        <w:ind w:left="2073" w:hanging="360"/>
      </w:pPr>
      <w:rPr>
        <w:rFonts w:hint="default" w:ascii="Courier New" w:hAnsi="Courier New" w:cs="Courier New"/>
      </w:rPr>
    </w:lvl>
    <w:lvl w:ilvl="2" w:tentative="0">
      <w:start w:val="1"/>
      <w:numFmt w:val="bullet"/>
      <w:lvlText w:val=""/>
      <w:lvlJc w:val="left"/>
      <w:pPr>
        <w:tabs>
          <w:tab w:val="left" w:pos="0"/>
        </w:tabs>
        <w:ind w:left="2793" w:hanging="360"/>
      </w:pPr>
      <w:rPr>
        <w:rFonts w:hint="default" w:ascii="Wingdings" w:hAnsi="Wingdings" w:cs="Wingdings"/>
      </w:rPr>
    </w:lvl>
    <w:lvl w:ilvl="3" w:tentative="0">
      <w:start w:val="1"/>
      <w:numFmt w:val="bullet"/>
      <w:lvlText w:val=""/>
      <w:lvlJc w:val="left"/>
      <w:pPr>
        <w:tabs>
          <w:tab w:val="left" w:pos="0"/>
        </w:tabs>
        <w:ind w:left="3513" w:hanging="360"/>
      </w:pPr>
      <w:rPr>
        <w:rFonts w:hint="default" w:ascii="Symbol" w:hAnsi="Symbol" w:cs="Symbol"/>
      </w:rPr>
    </w:lvl>
    <w:lvl w:ilvl="4" w:tentative="0">
      <w:start w:val="1"/>
      <w:numFmt w:val="bullet"/>
      <w:lvlText w:val="o"/>
      <w:lvlJc w:val="left"/>
      <w:pPr>
        <w:tabs>
          <w:tab w:val="left" w:pos="0"/>
        </w:tabs>
        <w:ind w:left="4233" w:hanging="360"/>
      </w:pPr>
      <w:rPr>
        <w:rFonts w:hint="default" w:ascii="Courier New" w:hAnsi="Courier New" w:cs="Courier New"/>
      </w:rPr>
    </w:lvl>
    <w:lvl w:ilvl="5" w:tentative="0">
      <w:start w:val="1"/>
      <w:numFmt w:val="bullet"/>
      <w:lvlText w:val=""/>
      <w:lvlJc w:val="left"/>
      <w:pPr>
        <w:tabs>
          <w:tab w:val="left" w:pos="0"/>
        </w:tabs>
        <w:ind w:left="4953" w:hanging="360"/>
      </w:pPr>
      <w:rPr>
        <w:rFonts w:hint="default" w:ascii="Wingdings" w:hAnsi="Wingdings" w:cs="Wingdings"/>
      </w:rPr>
    </w:lvl>
    <w:lvl w:ilvl="6" w:tentative="0">
      <w:start w:val="1"/>
      <w:numFmt w:val="bullet"/>
      <w:lvlText w:val=""/>
      <w:lvlJc w:val="left"/>
      <w:pPr>
        <w:tabs>
          <w:tab w:val="left" w:pos="0"/>
        </w:tabs>
        <w:ind w:left="5673" w:hanging="360"/>
      </w:pPr>
      <w:rPr>
        <w:rFonts w:hint="default" w:ascii="Symbol" w:hAnsi="Symbol" w:cs="Symbol"/>
      </w:rPr>
    </w:lvl>
    <w:lvl w:ilvl="7" w:tentative="0">
      <w:start w:val="1"/>
      <w:numFmt w:val="bullet"/>
      <w:lvlText w:val="o"/>
      <w:lvlJc w:val="left"/>
      <w:pPr>
        <w:tabs>
          <w:tab w:val="left" w:pos="0"/>
        </w:tabs>
        <w:ind w:left="6393" w:hanging="360"/>
      </w:pPr>
      <w:rPr>
        <w:rFonts w:hint="default" w:ascii="Courier New" w:hAnsi="Courier New" w:cs="Courier New"/>
      </w:rPr>
    </w:lvl>
    <w:lvl w:ilvl="8" w:tentative="0">
      <w:start w:val="1"/>
      <w:numFmt w:val="bullet"/>
      <w:lvlText w:val=""/>
      <w:lvlJc w:val="left"/>
      <w:pPr>
        <w:tabs>
          <w:tab w:val="left" w:pos="0"/>
        </w:tabs>
        <w:ind w:left="7113" w:hanging="360"/>
      </w:pPr>
      <w:rPr>
        <w:rFonts w:hint="default" w:ascii="Wingdings" w:hAnsi="Wingdings" w:cs="Wingdings"/>
      </w:rPr>
    </w:lvl>
  </w:abstractNum>
  <w:abstractNum w:abstractNumId="3">
    <w:nsid w:val="0053208E"/>
    <w:multiLevelType w:val="multilevel"/>
    <w:tmpl w:val="0053208E"/>
    <w:lvl w:ilvl="0" w:tentative="0">
      <w:start w:val="1"/>
      <w:numFmt w:val="decimal"/>
      <w:pStyle w:val="2"/>
      <w:lvlText w:val="%1"/>
      <w:lvlJc w:val="left"/>
      <w:pPr>
        <w:tabs>
          <w:tab w:val="left" w:pos="0"/>
        </w:tabs>
        <w:ind w:left="432" w:hanging="432"/>
      </w:pPr>
    </w:lvl>
    <w:lvl w:ilvl="1" w:tentative="0">
      <w:start w:val="1"/>
      <w:numFmt w:val="decimal"/>
      <w:pStyle w:val="3"/>
      <w:lvlText w:val="%1.%2"/>
      <w:lvlJc w:val="left"/>
      <w:pPr>
        <w:tabs>
          <w:tab w:val="left" w:pos="0"/>
        </w:tabs>
        <w:ind w:left="576" w:hanging="576"/>
      </w:pPr>
    </w:lvl>
    <w:lvl w:ilvl="2" w:tentative="0">
      <w:start w:val="1"/>
      <w:numFmt w:val="decimal"/>
      <w:pStyle w:val="4"/>
      <w:lvlText w:val="%1.%2.%3"/>
      <w:lvlJc w:val="left"/>
      <w:pPr>
        <w:tabs>
          <w:tab w:val="left" w:pos="0"/>
        </w:tabs>
        <w:ind w:left="1021" w:hanging="1021"/>
      </w:pPr>
      <w:rPr>
        <w:b w:val="0"/>
        <w:bCs w:val="0"/>
        <w:i w:val="0"/>
        <w:iCs w:val="0"/>
        <w:caps w:val="0"/>
        <w:smallCaps w:val="0"/>
        <w:strike w:val="0"/>
        <w:dstrike w:val="0"/>
        <w:vanish w:val="0"/>
        <w:color w:val="232253" w:themeColor="text2"/>
        <w:spacing w:val="0"/>
        <w:kern w:val="0"/>
        <w:position w:val="0"/>
        <w:sz w:val="2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2"/>
          </w14:solidFill>
        </w14:textFill>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lowerLetter"/>
      <w:pStyle w:val="5"/>
      <w:lvlText w:val="%4)"/>
      <w:lvlJc w:val="left"/>
      <w:pPr>
        <w:tabs>
          <w:tab w:val="left" w:pos="0"/>
        </w:tabs>
        <w:ind w:left="864" w:hanging="864"/>
      </w:pPr>
    </w:lvl>
    <w:lvl w:ilvl="4" w:tentative="0">
      <w:start w:val="1"/>
      <w:numFmt w:val="decimal"/>
      <w:lvlText w:val="%1.%2.%3.%4.%5"/>
      <w:lvlJc w:val="left"/>
      <w:pPr>
        <w:tabs>
          <w:tab w:val="left" w:pos="0"/>
        </w:tabs>
        <w:ind w:left="1008" w:hanging="1008"/>
      </w:pPr>
    </w:lvl>
    <w:lvl w:ilvl="5" w:tentative="0">
      <w:start w:val="1"/>
      <w:numFmt w:val="decimal"/>
      <w:lvlText w:val="%1.%2.%3.%4.%5.%6"/>
      <w:lvlJc w:val="left"/>
      <w:pPr>
        <w:tabs>
          <w:tab w:val="left" w:pos="0"/>
        </w:tabs>
        <w:ind w:left="1152" w:hanging="1152"/>
      </w:pPr>
    </w:lvl>
    <w:lvl w:ilvl="6" w:tentative="0">
      <w:start w:val="1"/>
      <w:numFmt w:val="decimal"/>
      <w:pStyle w:val="8"/>
      <w:lvlText w:val="%1.%2.%3.%4.%5.%6.%7"/>
      <w:lvlJc w:val="left"/>
      <w:pPr>
        <w:tabs>
          <w:tab w:val="left" w:pos="0"/>
        </w:tabs>
        <w:ind w:left="1296" w:hanging="1296"/>
      </w:pPr>
    </w:lvl>
    <w:lvl w:ilvl="7" w:tentative="0">
      <w:start w:val="1"/>
      <w:numFmt w:val="decimal"/>
      <w:pStyle w:val="9"/>
      <w:lvlText w:val="%1.%2.%3.%4.%5.%6.%7.%8"/>
      <w:lvlJc w:val="left"/>
      <w:pPr>
        <w:tabs>
          <w:tab w:val="left" w:pos="0"/>
        </w:tabs>
        <w:ind w:left="1440" w:hanging="1440"/>
      </w:pPr>
    </w:lvl>
    <w:lvl w:ilvl="8" w:tentative="0">
      <w:start w:val="1"/>
      <w:numFmt w:val="decimal"/>
      <w:pStyle w:val="10"/>
      <w:lvlText w:val="%1.%2.%3.%4.%5.%6.%7.%8.%9"/>
      <w:lvlJc w:val="left"/>
      <w:pPr>
        <w:tabs>
          <w:tab w:val="left" w:pos="0"/>
        </w:tabs>
        <w:ind w:left="1584" w:hanging="1584"/>
      </w:pPr>
    </w:lvl>
  </w:abstractNum>
  <w:abstractNum w:abstractNumId="4">
    <w:nsid w:val="03D62ECE"/>
    <w:multiLevelType w:val="multilevel"/>
    <w:tmpl w:val="03D62ECE"/>
    <w:lvl w:ilvl="0" w:tentative="0">
      <w:start w:val="101"/>
      <w:numFmt w:val="bullet"/>
      <w:pStyle w:val="33"/>
      <w:lvlText w:val="-"/>
      <w:lvlJc w:val="left"/>
      <w:pPr>
        <w:tabs>
          <w:tab w:val="left" w:pos="0"/>
        </w:tabs>
        <w:ind w:left="720" w:hanging="360"/>
      </w:pPr>
      <w:rPr>
        <w:rFonts w:hint="default" w:cs="Calibri" w:asciiTheme="minorHAnsi" w:hAnsiTheme="minorHAnsi"/>
        <w:color w:val="232253" w:themeColor="text2"/>
        <w14:textFill>
          <w14:solidFill>
            <w14:schemeClr w14:val="tx2"/>
          </w14:solidFill>
        </w14:textFil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cs="Wingdings"/>
      </w:rPr>
    </w:lvl>
    <w:lvl w:ilvl="3" w:tentative="0">
      <w:start w:val="1"/>
      <w:numFmt w:val="bullet"/>
      <w:lvlText w:val=""/>
      <w:lvlJc w:val="left"/>
      <w:pPr>
        <w:tabs>
          <w:tab w:val="left" w:pos="0"/>
        </w:tabs>
        <w:ind w:left="2880" w:hanging="360"/>
      </w:pPr>
      <w:rPr>
        <w:rFonts w:hint="default" w:ascii="Symbol" w:hAnsi="Symbol" w:cs="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cs="Wingdings"/>
      </w:rPr>
    </w:lvl>
    <w:lvl w:ilvl="6" w:tentative="0">
      <w:start w:val="1"/>
      <w:numFmt w:val="bullet"/>
      <w:lvlText w:val=""/>
      <w:lvlJc w:val="left"/>
      <w:pPr>
        <w:tabs>
          <w:tab w:val="left" w:pos="0"/>
        </w:tabs>
        <w:ind w:left="5040" w:hanging="360"/>
      </w:pPr>
      <w:rPr>
        <w:rFonts w:hint="default" w:ascii="Symbol" w:hAnsi="Symbol" w:cs="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cs="Wingdings"/>
      </w:rPr>
    </w:lvl>
  </w:abstractNum>
  <w:abstractNum w:abstractNumId="5">
    <w:nsid w:val="25B654F3"/>
    <w:multiLevelType w:val="multilevel"/>
    <w:tmpl w:val="25B654F3"/>
    <w:lvl w:ilvl="0" w:tentative="0">
      <w:start w:val="1"/>
      <w:numFmt w:val="decimal"/>
      <w:pStyle w:val="43"/>
      <w:lvlText w:val="Article %1."/>
      <w:lvlJc w:val="left"/>
      <w:pPr>
        <w:tabs>
          <w:tab w:val="left" w:pos="0"/>
        </w:tabs>
        <w:ind w:left="720" w:hanging="360"/>
      </w:pPr>
      <w:rPr>
        <w:b/>
      </w:r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6">
    <w:nsid w:val="59ADCABA"/>
    <w:multiLevelType w:val="multilevel"/>
    <w:tmpl w:val="59ADCABA"/>
    <w:lvl w:ilvl="0" w:tentative="0">
      <w:start w:val="101"/>
      <w:numFmt w:val="bullet"/>
      <w:pStyle w:val="15"/>
      <w:lvlText w:val="-"/>
      <w:lvlJc w:val="left"/>
      <w:pPr>
        <w:tabs>
          <w:tab w:val="left" w:pos="0"/>
        </w:tabs>
        <w:ind w:left="1852" w:hanging="360"/>
      </w:pPr>
      <w:rPr>
        <w:rFonts w:hint="default" w:cs="Calibri" w:asciiTheme="minorHAnsi" w:hAnsiTheme="minorHAnsi"/>
        <w:color w:val="232253" w:themeColor="text2"/>
        <w14:textFill>
          <w14:solidFill>
            <w14:schemeClr w14:val="tx2"/>
          </w14:solidFill>
        </w14:textFill>
      </w:rPr>
    </w:lvl>
    <w:lvl w:ilvl="1" w:tentative="0">
      <w:start w:val="1"/>
      <w:numFmt w:val="bullet"/>
      <w:lvlText w:val="o"/>
      <w:lvlJc w:val="left"/>
      <w:pPr>
        <w:tabs>
          <w:tab w:val="left" w:pos="0"/>
        </w:tabs>
        <w:ind w:left="2572" w:hanging="360"/>
      </w:pPr>
      <w:rPr>
        <w:rFonts w:hint="default" w:ascii="Courier New" w:hAnsi="Courier New" w:cs="Courier New"/>
      </w:rPr>
    </w:lvl>
    <w:lvl w:ilvl="2" w:tentative="0">
      <w:start w:val="1"/>
      <w:numFmt w:val="bullet"/>
      <w:lvlText w:val=""/>
      <w:lvlJc w:val="left"/>
      <w:pPr>
        <w:tabs>
          <w:tab w:val="left" w:pos="0"/>
        </w:tabs>
        <w:ind w:left="3292" w:hanging="360"/>
      </w:pPr>
      <w:rPr>
        <w:rFonts w:hint="default" w:ascii="Wingdings" w:hAnsi="Wingdings" w:cs="Wingdings"/>
      </w:rPr>
    </w:lvl>
    <w:lvl w:ilvl="3" w:tentative="0">
      <w:start w:val="1"/>
      <w:numFmt w:val="bullet"/>
      <w:lvlText w:val=""/>
      <w:lvlJc w:val="left"/>
      <w:pPr>
        <w:tabs>
          <w:tab w:val="left" w:pos="0"/>
        </w:tabs>
        <w:ind w:left="4012" w:hanging="360"/>
      </w:pPr>
      <w:rPr>
        <w:rFonts w:hint="default" w:ascii="Symbol" w:hAnsi="Symbol" w:cs="Symbol"/>
      </w:rPr>
    </w:lvl>
    <w:lvl w:ilvl="4" w:tentative="0">
      <w:start w:val="1"/>
      <w:numFmt w:val="bullet"/>
      <w:lvlText w:val="o"/>
      <w:lvlJc w:val="left"/>
      <w:pPr>
        <w:tabs>
          <w:tab w:val="left" w:pos="0"/>
        </w:tabs>
        <w:ind w:left="4732" w:hanging="360"/>
      </w:pPr>
      <w:rPr>
        <w:rFonts w:hint="default" w:ascii="Courier New" w:hAnsi="Courier New" w:cs="Courier New"/>
      </w:rPr>
    </w:lvl>
    <w:lvl w:ilvl="5" w:tentative="0">
      <w:start w:val="1"/>
      <w:numFmt w:val="bullet"/>
      <w:lvlText w:val=""/>
      <w:lvlJc w:val="left"/>
      <w:pPr>
        <w:tabs>
          <w:tab w:val="left" w:pos="0"/>
        </w:tabs>
        <w:ind w:left="5452" w:hanging="360"/>
      </w:pPr>
      <w:rPr>
        <w:rFonts w:hint="default" w:ascii="Wingdings" w:hAnsi="Wingdings" w:cs="Wingdings"/>
      </w:rPr>
    </w:lvl>
    <w:lvl w:ilvl="6" w:tentative="0">
      <w:start w:val="1"/>
      <w:numFmt w:val="bullet"/>
      <w:lvlText w:val=""/>
      <w:lvlJc w:val="left"/>
      <w:pPr>
        <w:tabs>
          <w:tab w:val="left" w:pos="0"/>
        </w:tabs>
        <w:ind w:left="6172" w:hanging="360"/>
      </w:pPr>
      <w:rPr>
        <w:rFonts w:hint="default" w:ascii="Symbol" w:hAnsi="Symbol" w:cs="Symbol"/>
      </w:rPr>
    </w:lvl>
    <w:lvl w:ilvl="7" w:tentative="0">
      <w:start w:val="1"/>
      <w:numFmt w:val="bullet"/>
      <w:lvlText w:val="o"/>
      <w:lvlJc w:val="left"/>
      <w:pPr>
        <w:tabs>
          <w:tab w:val="left" w:pos="0"/>
        </w:tabs>
        <w:ind w:left="6892" w:hanging="360"/>
      </w:pPr>
      <w:rPr>
        <w:rFonts w:hint="default" w:ascii="Courier New" w:hAnsi="Courier New" w:cs="Courier New"/>
      </w:rPr>
    </w:lvl>
    <w:lvl w:ilvl="8" w:tentative="0">
      <w:start w:val="1"/>
      <w:numFmt w:val="bullet"/>
      <w:lvlText w:val=""/>
      <w:lvlJc w:val="left"/>
      <w:pPr>
        <w:tabs>
          <w:tab w:val="left" w:pos="0"/>
        </w:tabs>
        <w:ind w:left="7612" w:hanging="360"/>
      </w:pPr>
      <w:rPr>
        <w:rFonts w:hint="default" w:ascii="Wingdings" w:hAnsi="Wingdings" w:cs="Wingdings"/>
      </w:rPr>
    </w:lvl>
  </w:abstractNum>
  <w:abstractNum w:abstractNumId="7">
    <w:nsid w:val="6A769026"/>
    <w:multiLevelType w:val="multilevel"/>
    <w:tmpl w:val="6A769026"/>
    <w:lvl w:ilvl="0" w:tentative="0">
      <w:start w:val="1"/>
      <w:numFmt w:val="decimal"/>
      <w:lvlText w:val="%1."/>
      <w:lvlJc w:val="left"/>
      <w:pPr>
        <w:tabs>
          <w:tab w:val="left" w:pos="567"/>
        </w:tabs>
        <w:ind w:left="567" w:hanging="283"/>
      </w:pPr>
      <w:rPr>
        <w:color w:val="232253" w:themeColor="text2"/>
        <w14:textFill>
          <w14:solidFill>
            <w14:schemeClr w14:val="tx2"/>
          </w14:solidFill>
        </w14:textFill>
      </w:rPr>
    </w:lvl>
    <w:lvl w:ilvl="1" w:tentative="0">
      <w:start w:val="1"/>
      <w:numFmt w:val="lowerLetter"/>
      <w:lvlText w:val="%2."/>
      <w:lvlJc w:val="left"/>
      <w:pPr>
        <w:tabs>
          <w:tab w:val="left" w:pos="851"/>
        </w:tabs>
        <w:ind w:left="851" w:hanging="284"/>
      </w:pPr>
      <w:rPr>
        <w:color w:val="5A58BA" w:themeColor="text2" w:themeTint="99"/>
        <w14:textFill>
          <w14:solidFill>
            <w14:schemeClr w14:val="tx2">
              <w14:lumMod w14:val="60000"/>
              <w14:lumOff w14:val="40000"/>
            </w14:schemeClr>
          </w14:solidFill>
        </w14:textFill>
      </w:rPr>
    </w:lvl>
    <w:lvl w:ilvl="2" w:tentative="0">
      <w:start w:val="1"/>
      <w:numFmt w:val="lowerLetter"/>
      <w:lvlText w:val="(%3)"/>
      <w:lvlJc w:val="left"/>
      <w:pPr>
        <w:tabs>
          <w:tab w:val="left" w:pos="0"/>
        </w:tabs>
        <w:ind w:left="908" w:hanging="170"/>
      </w:pPr>
    </w:lvl>
    <w:lvl w:ilvl="3" w:tentative="0">
      <w:start w:val="1"/>
      <w:numFmt w:val="lowerRoman"/>
      <w:lvlText w:val="(%4)"/>
      <w:lvlJc w:val="right"/>
      <w:pPr>
        <w:tabs>
          <w:tab w:val="left" w:pos="0"/>
        </w:tabs>
        <w:ind w:left="1135" w:hanging="170"/>
      </w:pPr>
    </w:lvl>
    <w:lvl w:ilvl="4" w:tentative="0">
      <w:start w:val="1"/>
      <w:numFmt w:val="decimal"/>
      <w:lvlText w:val="%5)"/>
      <w:lvlJc w:val="left"/>
      <w:pPr>
        <w:tabs>
          <w:tab w:val="left" w:pos="0"/>
        </w:tabs>
        <w:ind w:left="1362" w:hanging="170"/>
      </w:pPr>
    </w:lvl>
    <w:lvl w:ilvl="5" w:tentative="0">
      <w:start w:val="1"/>
      <w:numFmt w:val="lowerLetter"/>
      <w:lvlText w:val="%6)"/>
      <w:lvlJc w:val="left"/>
      <w:pPr>
        <w:tabs>
          <w:tab w:val="left" w:pos="0"/>
        </w:tabs>
        <w:ind w:left="1589" w:hanging="170"/>
      </w:pPr>
    </w:lvl>
    <w:lvl w:ilvl="6" w:tentative="0">
      <w:start w:val="1"/>
      <w:numFmt w:val="lowerRoman"/>
      <w:lvlText w:val="%7)"/>
      <w:lvlJc w:val="right"/>
      <w:pPr>
        <w:tabs>
          <w:tab w:val="left" w:pos="0"/>
        </w:tabs>
        <w:ind w:left="1816" w:hanging="170"/>
      </w:pPr>
    </w:lvl>
    <w:lvl w:ilvl="7" w:tentative="0">
      <w:start w:val="1"/>
      <w:numFmt w:val="lowerLetter"/>
      <w:lvlText w:val="%8."/>
      <w:lvlJc w:val="left"/>
      <w:pPr>
        <w:tabs>
          <w:tab w:val="left" w:pos="0"/>
        </w:tabs>
        <w:ind w:left="2043" w:hanging="170"/>
      </w:pPr>
    </w:lvl>
    <w:lvl w:ilvl="8" w:tentative="0">
      <w:start w:val="1"/>
      <w:numFmt w:val="lowerRoman"/>
      <w:lvlText w:val="%9."/>
      <w:lvlJc w:val="right"/>
      <w:pPr>
        <w:tabs>
          <w:tab w:val="left" w:pos="0"/>
        </w:tabs>
        <w:ind w:left="2270" w:hanging="170"/>
      </w:pPr>
    </w:lvl>
  </w:abstractNum>
  <w:abstractNum w:abstractNumId="8">
    <w:nsid w:val="72183CF9"/>
    <w:multiLevelType w:val="multilevel"/>
    <w:tmpl w:val="72183CF9"/>
    <w:lvl w:ilvl="0" w:tentative="0">
      <w:start w:val="1"/>
      <w:numFmt w:val="bullet"/>
      <w:lvlText w:val=""/>
      <w:lvlJc w:val="left"/>
      <w:pPr>
        <w:tabs>
          <w:tab w:val="left" w:pos="420"/>
        </w:tabs>
        <w:ind w:left="420" w:hanging="420"/>
      </w:pPr>
      <w:rPr>
        <w:rFonts w:hint="default" w:ascii="Wingdings" w:hAnsi="Wingdings" w:cs="Wingdings"/>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 w:numId="8">
    <w:abstractNumId w:val="8"/>
  </w:num>
  <w:num w:numId="9">
    <w:abstractNumId w:val="7"/>
    <w:lvlOverride w:ilvl="0">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autoHyphenation/>
  <w:hyphenationZone w:val="425"/>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8F84948"/>
    <w:rsid w:val="3E130282"/>
    <w:rsid w:val="5757450F"/>
  </w:rsids>
  <m:mathPr>
    <m:brkBin m:val="before"/>
    <m:brkBinSub m:val="--"/>
    <m:smallFrac m:val="0"/>
    <m:dispDef/>
    <m:lMargin m:val="0"/>
    <m:rMargin m:val="0"/>
    <m:defJc m:val="centerGroup"/>
    <m:wrapIndent m:val="1440"/>
    <m:intLim m:val="subSup"/>
    <m:naryLim m:val="undOvr"/>
  </m:mathPr>
  <w:themeFontLang w:val="fr-FR" w:eastAsia="ja-JP"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6" w:semiHidden="0" w:name="heading 1"/>
    <w:lsdException w:qFormat="1" w:unhideWhenUsed="0" w:uiPriority="6" w:semiHidden="0" w:name="heading 2"/>
    <w:lsdException w:qFormat="1" w:unhideWhenUsed="0" w:uiPriority="6" w:semiHidden="0" w:name="heading 3"/>
    <w:lsdException w:qFormat="1" w:uiPriority="6" w:semiHidden="0" w:name="heading 4"/>
    <w:lsdException w:qFormat="1" w:uiPriority="6" w:semiHidden="0" w:name="heading 5"/>
    <w:lsdException w:qFormat="1" w:uiPriority="6" w:name="heading 6"/>
    <w:lsdException w:qFormat="1" w:uiPriority="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nhideWhenUsed="0" w:uiPriority="17" w:semiHidden="0" w:name="footer"/>
    <w:lsdException w:unhideWhenUsed="0" w:uiPriority="0" w:semiHidden="0" w:name="index heading"/>
    <w:lsdException w:qFormat="1" w:unhideWhenUsed="0" w:uiPriority="25" w:semiHidden="0" w:name="caption"/>
    <w:lsdException w:qFormat="1" w:uiPriority="99" w:semiHidden="0" w:name="table of figures"/>
    <w:lsdException w:uiPriority="99" w:name="envelope address"/>
    <w:lsdException w:uiPriority="99" w:name="envelope return"/>
    <w:lsdException w:qFormat="1" w:unhideWhenUsed="0" w:uiPriority="28"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qFormat="1" w:unhideWhenUsed="0" w:uiPriority="11" w:semiHidden="0" w:name="List Bullet"/>
    <w:lsdException w:qFormat="1" w:unhideWhenUsed="0" w:uiPriority="13" w:semiHidden="0" w:name="List Number"/>
    <w:lsdException w:uiPriority="99" w:name="List 2"/>
    <w:lsdException w:uiPriority="99" w:name="List 3"/>
    <w:lsdException w:uiPriority="99" w:name="List 4"/>
    <w:lsdException w:uiPriority="99" w:name="List 5"/>
    <w:lsdException w:qFormat="1" w:unhideWhenUsed="0" w:uiPriority="12" w:semiHidden="0" w:name="List Bullet 2"/>
    <w:lsdException w:uiPriority="99" w:name="List Bullet 3"/>
    <w:lsdException w:uiPriority="99" w:name="List Bullet 4"/>
    <w:lsdException w:uiPriority="99" w:name="List Bullet 5"/>
    <w:lsdException w:qFormat="1" w:uiPriority="14" w:semiHidden="0"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qFormat="1" w:unhideWhenUsed="0" w:uiPriority="5" w:name="Signature"/>
    <w:lsdException w:qFormat="1"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39" w:semiHidden="0" w:name="Strong"/>
    <w:lsdException w:qFormat="1" w:unhideWhenUsed="0" w:uiPriority="27"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qFormat="1" w:unhideWhenUsed="0" w:uiPriority="0" w:semiHidden="0" w:name="Table Columns 4"/>
    <w:lsdException w:qFormat="1" w:uiPriority="99" w:name="Balloon Text"/>
    <w:lsdException w:qFormat="1" w:unhideWhenUsed="0" w:uiPriority="59" w:semiHidden="0" w:name="Table Grid"/>
    <w:lsdException w:qFormat="1" w:uiPriority="29" w:semiHidden="0" w:name="No Spacing"/>
    <w:lsdException w:unhideWhenUsed="0" w:uiPriority="60" w:semiHidden="0" w:name="Light Shading"/>
    <w:lsdException w:qFormat="1" w:unhideWhenUsed="0" w:uiPriority="15" w:semiHidden="0" w:name="List Paragraph"/>
    <w:lsdException w:qFormat="1" w:unhideWhenUsed="0" w:uiPriority="29" w:semiHidden="0" w:name="Quote"/>
  </w:latentStyles>
  <w:style w:type="paragraph" w:default="1" w:styleId="1">
    <w:name w:val="Normal"/>
    <w:qFormat/>
    <w:uiPriority w:val="0"/>
    <w:pPr>
      <w:widowControl/>
      <w:suppressAutoHyphens/>
      <w:bidi w:val="0"/>
      <w:spacing w:before="120" w:after="120" w:line="240" w:lineRule="auto"/>
      <w:jc w:val="both"/>
    </w:pPr>
    <w:rPr>
      <w:rFonts w:ascii="Marianne" w:hAnsi="Marianne" w:eastAsiaTheme="minorHAnsi" w:cstheme="minorBidi"/>
      <w:color w:val="000000" w:themeColor="text1"/>
      <w:kern w:val="0"/>
      <w:sz w:val="22"/>
      <w:szCs w:val="21"/>
      <w:lang w:val="fr-FR" w:eastAsia="en-US" w:bidi="ar-SA"/>
      <w14:textFill>
        <w14:solidFill>
          <w14:schemeClr w14:val="tx1"/>
        </w14:solidFill>
      </w14:textFill>
    </w:rPr>
  </w:style>
  <w:style w:type="paragraph" w:styleId="2">
    <w:name w:val="heading 1"/>
    <w:basedOn w:val="1"/>
    <w:next w:val="1"/>
    <w:qFormat/>
    <w:uiPriority w:val="6"/>
    <w:pPr>
      <w:keepNext/>
      <w:keepLines/>
      <w:numPr>
        <w:ilvl w:val="0"/>
        <w:numId w:val="1"/>
      </w:numPr>
      <w:spacing w:before="480" w:after="240"/>
      <w:jc w:val="left"/>
      <w:outlineLvl w:val="0"/>
    </w:pPr>
    <w:rPr>
      <w:rFonts w:eastAsiaTheme="majorEastAsia" w:cstheme="majorHAnsi"/>
      <w:b/>
      <w:bCs/>
      <w:sz w:val="28"/>
      <w:szCs w:val="26"/>
    </w:rPr>
  </w:style>
  <w:style w:type="paragraph" w:styleId="3">
    <w:name w:val="heading 2"/>
    <w:basedOn w:val="1"/>
    <w:next w:val="1"/>
    <w:qFormat/>
    <w:uiPriority w:val="6"/>
    <w:pPr>
      <w:keepNext/>
      <w:keepLines/>
      <w:numPr>
        <w:ilvl w:val="1"/>
        <w:numId w:val="1"/>
      </w:numPr>
      <w:spacing w:before="360" w:after="240"/>
      <w:jc w:val="left"/>
      <w:outlineLvl w:val="1"/>
    </w:pPr>
    <w:rPr>
      <w:rFonts w:eastAsiaTheme="majorEastAsia" w:cstheme="majorHAnsi"/>
      <w:b/>
      <w:bCs/>
      <w:color w:val="3891AF" w:themeColor="accent5" w:themeShade="BF"/>
      <w:sz w:val="26"/>
      <w:szCs w:val="26"/>
    </w:rPr>
  </w:style>
  <w:style w:type="paragraph" w:styleId="4">
    <w:name w:val="heading 3"/>
    <w:basedOn w:val="1"/>
    <w:next w:val="1"/>
    <w:qFormat/>
    <w:uiPriority w:val="6"/>
    <w:pPr>
      <w:keepNext/>
      <w:keepLines/>
      <w:numPr>
        <w:ilvl w:val="2"/>
        <w:numId w:val="1"/>
      </w:numPr>
      <w:spacing w:before="240" w:after="240"/>
      <w:jc w:val="left"/>
      <w:outlineLvl w:val="2"/>
    </w:pPr>
    <w:rPr>
      <w:rFonts w:eastAsiaTheme="majorEastAsia" w:cstheme="minorHAnsi"/>
      <w:bCs/>
      <w:sz w:val="24"/>
      <w:szCs w:val="26"/>
    </w:rPr>
  </w:style>
  <w:style w:type="paragraph" w:styleId="5">
    <w:name w:val="heading 4"/>
    <w:basedOn w:val="1"/>
    <w:next w:val="1"/>
    <w:unhideWhenUsed/>
    <w:qFormat/>
    <w:uiPriority w:val="6"/>
    <w:pPr>
      <w:keepNext/>
      <w:keepLines/>
      <w:numPr>
        <w:ilvl w:val="3"/>
        <w:numId w:val="1"/>
      </w:numPr>
      <w:jc w:val="left"/>
      <w:outlineLvl w:val="3"/>
    </w:pPr>
    <w:rPr>
      <w:rFonts w:eastAsiaTheme="majorEastAsia" w:cstheme="minorHAnsi"/>
      <w:b/>
      <w:bCs/>
      <w:iCs/>
      <w:color w:val="92D050"/>
    </w:rPr>
  </w:style>
  <w:style w:type="paragraph" w:styleId="6">
    <w:name w:val="heading 5"/>
    <w:basedOn w:val="1"/>
    <w:next w:val="1"/>
    <w:unhideWhenUsed/>
    <w:qFormat/>
    <w:uiPriority w:val="6"/>
    <w:pPr>
      <w:keepNext/>
      <w:keepLines/>
      <w:spacing w:before="200" w:after="0"/>
      <w:outlineLvl w:val="4"/>
    </w:pPr>
    <w:rPr>
      <w:rFonts w:eastAsia="Times New Roman" w:cs="Times New Roman"/>
      <w:b/>
      <w:color w:val="auto"/>
      <w:szCs w:val="24"/>
      <w:lang w:eastAsia="fr-FR"/>
    </w:rPr>
  </w:style>
  <w:style w:type="paragraph" w:styleId="7">
    <w:name w:val="heading 6"/>
    <w:basedOn w:val="1"/>
    <w:next w:val="1"/>
    <w:semiHidden/>
    <w:unhideWhenUsed/>
    <w:qFormat/>
    <w:uiPriority w:val="6"/>
    <w:pPr>
      <w:keepNext/>
      <w:keepLines/>
      <w:spacing w:before="200" w:after="0"/>
      <w:outlineLvl w:val="5"/>
    </w:pPr>
    <w:rPr>
      <w:rFonts w:eastAsia="Times New Roman" w:cs="Times New Roman"/>
      <w:i/>
      <w:iCs/>
      <w:color w:val="275277"/>
      <w:szCs w:val="24"/>
      <w:lang w:eastAsia="fr-FR"/>
    </w:rPr>
  </w:style>
  <w:style w:type="paragraph" w:styleId="8">
    <w:name w:val="heading 7"/>
    <w:basedOn w:val="1"/>
    <w:next w:val="1"/>
    <w:semiHidden/>
    <w:unhideWhenUsed/>
    <w:qFormat/>
    <w:uiPriority w:val="0"/>
    <w:pPr>
      <w:keepNext/>
      <w:keepLines/>
      <w:numPr>
        <w:ilvl w:val="6"/>
        <w:numId w:val="1"/>
      </w:numPr>
      <w:spacing w:before="200" w:after="0"/>
      <w:outlineLvl w:val="6"/>
    </w:pPr>
    <w:rPr>
      <w:rFonts w:ascii="Times New Roman" w:hAnsi="Times New Roman" w:eastAsia="Times New Roman" w:cs="Times New Roman"/>
      <w:i/>
      <w:iCs/>
      <w:color w:val="404040"/>
      <w:sz w:val="24"/>
      <w:szCs w:val="24"/>
      <w:lang w:eastAsia="fr-FR"/>
    </w:rPr>
  </w:style>
  <w:style w:type="paragraph" w:styleId="9">
    <w:name w:val="heading 8"/>
    <w:basedOn w:val="1"/>
    <w:next w:val="1"/>
    <w:semiHidden/>
    <w:unhideWhenUsed/>
    <w:qFormat/>
    <w:uiPriority w:val="9"/>
    <w:pPr>
      <w:keepNext/>
      <w:keepLines/>
      <w:numPr>
        <w:ilvl w:val="7"/>
        <w:numId w:val="1"/>
      </w:numPr>
      <w:spacing w:before="200" w:after="0"/>
      <w:outlineLvl w:val="7"/>
    </w:pPr>
    <w:rPr>
      <w:rFonts w:asciiTheme="majorHAnsi" w:hAnsiTheme="majorHAnsi" w:eastAsiaTheme="majorEastAsia" w:cstheme="majorBidi"/>
      <w:color w:val="404040" w:themeColor="text1" w:themeTint="BF"/>
      <w:szCs w:val="20"/>
      <w14:textFill>
        <w14:solidFill>
          <w14:schemeClr w14:val="tx1">
            <w14:lumMod w14:val="75000"/>
            <w14:lumOff w14:val="25000"/>
          </w14:schemeClr>
        </w14:solidFill>
      </w14:textFill>
    </w:rPr>
  </w:style>
  <w:style w:type="paragraph" w:styleId="10">
    <w:name w:val="heading 9"/>
    <w:basedOn w:val="1"/>
    <w:next w:val="1"/>
    <w:semiHidden/>
    <w:unhideWhenUsed/>
    <w:qFormat/>
    <w:uiPriority w:val="9"/>
    <w:pPr>
      <w:keepNext/>
      <w:keepLines/>
      <w:numPr>
        <w:ilvl w:val="8"/>
        <w:numId w:val="1"/>
      </w:numPr>
      <w:spacing w:before="200" w:after="0"/>
      <w:outlineLvl w:val="8"/>
    </w:pPr>
    <w:rPr>
      <w:rFonts w:asciiTheme="majorHAnsi" w:hAnsiTheme="majorHAnsi" w:eastAsiaTheme="majorEastAsia" w:cstheme="majorBidi"/>
      <w:i/>
      <w:iCs/>
      <w:color w:val="404040" w:themeColor="text1" w:themeTint="BF"/>
      <w:szCs w:val="20"/>
      <w14:textFill>
        <w14:solidFill>
          <w14:schemeClr w14:val="tx1">
            <w14:lumMod w14:val="75000"/>
            <w14:lumOff w14:val="25000"/>
          </w14:schemeClr>
        </w14:solidFill>
      </w14:textFill>
    </w:rPr>
  </w:style>
  <w:style w:type="character" w:default="1" w:styleId="11">
    <w:name w:val="Default Paragraph Font"/>
    <w:unhideWhenUsed/>
    <w:qFormat/>
    <w:uiPriority w:val="1"/>
  </w:style>
  <w:style w:type="table" w:default="1" w:styleId="37">
    <w:name w:val="Normal Table"/>
    <w:semiHidden/>
    <w:unhideWhenUsed/>
    <w:qFormat/>
    <w:uiPriority w:val="99"/>
    <w:pPr>
      <w:spacing w:before="0" w:after="0"/>
      <w:ind w:right="0"/>
    </w:pPr>
    <w:rPr>
      <w:sz w:val="22"/>
      <w:szCs w:val="22"/>
      <w:lang w:eastAsia="en-US"/>
    </w:rPr>
    <w:tblPr>
      <w:tblCellMar>
        <w:top w:w="0" w:type="dxa"/>
        <w:left w:w="100" w:type="dxa"/>
        <w:bottom w:w="0" w:type="dxa"/>
        <w:right w:w="100" w:type="dxa"/>
      </w:tblCellMar>
    </w:tblPr>
  </w:style>
  <w:style w:type="character" w:styleId="12">
    <w:name w:val="annotation reference"/>
    <w:basedOn w:val="11"/>
    <w:semiHidden/>
    <w:unhideWhenUsed/>
    <w:qFormat/>
    <w:uiPriority w:val="99"/>
    <w:rPr>
      <w:sz w:val="16"/>
      <w:szCs w:val="16"/>
    </w:rPr>
  </w:style>
  <w:style w:type="paragraph" w:styleId="13">
    <w:name w:val="Subtitle"/>
    <w:basedOn w:val="1"/>
    <w:next w:val="1"/>
    <w:link w:val="81"/>
    <w:qFormat/>
    <w:uiPriority w:val="5"/>
    <w:pPr>
      <w:spacing w:before="240" w:after="840"/>
      <w:jc w:val="center"/>
    </w:pPr>
    <w:rPr>
      <w:rFonts w:eastAsiaTheme="majorEastAsia" w:cstheme="majorBidi"/>
      <w:b/>
      <w:iCs/>
      <w:color w:val="3891AF" w:themeColor="accent5" w:themeShade="BF"/>
      <w:spacing w:val="15"/>
      <w:sz w:val="24"/>
      <w:szCs w:val="24"/>
    </w:rPr>
  </w:style>
  <w:style w:type="paragraph" w:styleId="14">
    <w:name w:val="List Bullet 2"/>
    <w:basedOn w:val="15"/>
    <w:qFormat/>
    <w:uiPriority w:val="12"/>
    <w:pPr>
      <w:numPr>
        <w:ilvl w:val="0"/>
        <w:numId w:val="2"/>
      </w:numPr>
      <w:ind w:left="851" w:hanging="284"/>
    </w:pPr>
    <w:rPr>
      <w:rFonts w:eastAsia="Times New Roman" w:cs="Arial"/>
      <w:color w:val="auto"/>
      <w:szCs w:val="18"/>
      <w:lang w:eastAsia="fr-FR"/>
    </w:rPr>
  </w:style>
  <w:style w:type="paragraph" w:styleId="15">
    <w:name w:val="List Paragraph"/>
    <w:basedOn w:val="1"/>
    <w:qFormat/>
    <w:uiPriority w:val="15"/>
    <w:pPr>
      <w:numPr>
        <w:ilvl w:val="0"/>
        <w:numId w:val="3"/>
      </w:numPr>
      <w:spacing w:before="60" w:after="60"/>
    </w:pPr>
  </w:style>
  <w:style w:type="paragraph" w:styleId="16">
    <w:name w:val="footnote text"/>
    <w:basedOn w:val="1"/>
    <w:link w:val="55"/>
    <w:semiHidden/>
    <w:qFormat/>
    <w:uiPriority w:val="0"/>
    <w:pPr>
      <w:spacing w:before="60" w:after="60"/>
    </w:pPr>
    <w:rPr>
      <w:rFonts w:eastAsia="Times New Roman" w:cs="Times New Roman"/>
      <w:color w:val="auto"/>
      <w:sz w:val="18"/>
      <w:szCs w:val="20"/>
      <w:lang w:eastAsia="fr-FR"/>
    </w:rPr>
  </w:style>
  <w:style w:type="paragraph" w:styleId="17">
    <w:name w:val="annotation subject"/>
    <w:basedOn w:val="18"/>
    <w:next w:val="18"/>
    <w:link w:val="84"/>
    <w:semiHidden/>
    <w:unhideWhenUsed/>
    <w:qFormat/>
    <w:uiPriority w:val="99"/>
    <w:rPr>
      <w:b/>
      <w:bCs/>
    </w:rPr>
  </w:style>
  <w:style w:type="paragraph" w:styleId="18">
    <w:name w:val="annotation text"/>
    <w:basedOn w:val="1"/>
    <w:link w:val="83"/>
    <w:unhideWhenUsed/>
    <w:qFormat/>
    <w:uiPriority w:val="99"/>
    <w:rPr>
      <w:sz w:val="20"/>
      <w:szCs w:val="20"/>
    </w:rPr>
  </w:style>
  <w:style w:type="paragraph" w:styleId="19">
    <w:name w:val="caption"/>
    <w:basedOn w:val="1"/>
    <w:qFormat/>
    <w:uiPriority w:val="25"/>
    <w:pPr>
      <w:spacing w:before="60" w:after="120"/>
      <w:jc w:val="center"/>
    </w:pPr>
    <w:rPr>
      <w:rFonts w:cstheme="minorHAnsi"/>
      <w:b/>
      <w:bCs/>
      <w:color w:val="92D050"/>
      <w:sz w:val="16"/>
      <w:szCs w:val="18"/>
    </w:rPr>
  </w:style>
  <w:style w:type="paragraph" w:styleId="20">
    <w:name w:val="List Number"/>
    <w:basedOn w:val="15"/>
    <w:qFormat/>
    <w:uiPriority w:val="13"/>
    <w:pPr>
      <w:numPr>
        <w:ilvl w:val="0"/>
        <w:numId w:val="4"/>
      </w:numPr>
    </w:pPr>
  </w:style>
  <w:style w:type="paragraph" w:styleId="21">
    <w:name w:val="Body Text"/>
    <w:basedOn w:val="1"/>
    <w:uiPriority w:val="0"/>
    <w:pPr>
      <w:spacing w:before="0" w:after="140" w:line="276" w:lineRule="auto"/>
    </w:pPr>
  </w:style>
  <w:style w:type="paragraph" w:styleId="22">
    <w:name w:val="Balloon Text"/>
    <w:basedOn w:val="1"/>
    <w:link w:val="64"/>
    <w:semiHidden/>
    <w:unhideWhenUsed/>
    <w:qFormat/>
    <w:uiPriority w:val="99"/>
    <w:pPr>
      <w:spacing w:before="0" w:after="0"/>
    </w:pPr>
    <w:rPr>
      <w:rFonts w:ascii="Tahoma" w:hAnsi="Tahoma" w:cs="Tahoma"/>
      <w:sz w:val="16"/>
      <w:szCs w:val="16"/>
    </w:rPr>
  </w:style>
  <w:style w:type="paragraph" w:styleId="23">
    <w:name w:val="toc 3"/>
    <w:basedOn w:val="1"/>
    <w:next w:val="1"/>
    <w:autoRedefine/>
    <w:unhideWhenUsed/>
    <w:qFormat/>
    <w:uiPriority w:val="39"/>
    <w:pPr>
      <w:spacing w:before="120" w:after="100"/>
      <w:ind w:left="440" w:firstLine="0"/>
    </w:pPr>
  </w:style>
  <w:style w:type="paragraph" w:styleId="24">
    <w:name w:val="Normal (Web)"/>
    <w:basedOn w:val="1"/>
    <w:semiHidden/>
    <w:unhideWhenUsed/>
    <w:qFormat/>
    <w:uiPriority w:val="99"/>
    <w:rPr>
      <w:sz w:val="24"/>
      <w:szCs w:val="24"/>
    </w:rPr>
  </w:style>
  <w:style w:type="paragraph" w:styleId="25">
    <w:name w:val="footer"/>
    <w:link w:val="56"/>
    <w:qFormat/>
    <w:uiPriority w:val="17"/>
    <w:pPr>
      <w:widowControl/>
      <w:tabs>
        <w:tab w:val="right" w:pos="9639"/>
      </w:tabs>
      <w:suppressAutoHyphens/>
      <w:bidi w:val="0"/>
      <w:spacing w:before="0" w:after="0" w:line="240" w:lineRule="auto"/>
      <w:jc w:val="left"/>
    </w:pPr>
    <w:rPr>
      <w:rFonts w:ascii="Marianne" w:hAnsi="Marianne" w:eastAsiaTheme="minorHAnsi" w:cstheme="minorBidi"/>
      <w:color w:val="000000" w:themeColor="text1"/>
      <w:kern w:val="0"/>
      <w:sz w:val="18"/>
      <w:szCs w:val="22"/>
      <w:lang w:val="fr-FR" w:eastAsia="en-US" w:bidi="ar-SA"/>
      <w14:textFill>
        <w14:solidFill>
          <w14:schemeClr w14:val="tx1"/>
        </w14:solidFill>
      </w14:textFill>
    </w:rPr>
  </w:style>
  <w:style w:type="paragraph" w:styleId="26">
    <w:name w:val="List"/>
    <w:basedOn w:val="21"/>
    <w:uiPriority w:val="0"/>
    <w:rPr>
      <w:rFonts w:cs="Lohit Devanagari"/>
    </w:rPr>
  </w:style>
  <w:style w:type="paragraph" w:styleId="27">
    <w:name w:val="header"/>
    <w:link w:val="62"/>
    <w:unhideWhenUsed/>
    <w:qFormat/>
    <w:uiPriority w:val="99"/>
    <w:pPr>
      <w:widowControl/>
      <w:tabs>
        <w:tab w:val="center" w:pos="4513"/>
        <w:tab w:val="right" w:pos="9026"/>
      </w:tabs>
      <w:suppressAutoHyphens/>
      <w:bidi w:val="0"/>
      <w:spacing w:before="0" w:after="0" w:line="240" w:lineRule="auto"/>
      <w:jc w:val="right"/>
    </w:pPr>
    <w:rPr>
      <w:rFonts w:asciiTheme="minorHAnsi" w:hAnsiTheme="minorHAnsi" w:eastAsiaTheme="minorHAnsi" w:cstheme="minorBidi"/>
      <w:caps/>
      <w:color w:val="000000" w:themeColor="text1"/>
      <w:kern w:val="0"/>
      <w:sz w:val="18"/>
      <w:szCs w:val="22"/>
      <w:lang w:val="fr-FR" w:eastAsia="en-US" w:bidi="ar-SA"/>
      <w14:textFill>
        <w14:solidFill>
          <w14:schemeClr w14:val="tx1"/>
        </w14:solidFill>
      </w14:textFill>
    </w:rPr>
  </w:style>
  <w:style w:type="paragraph" w:styleId="28">
    <w:name w:val="List Number 2"/>
    <w:basedOn w:val="15"/>
    <w:unhideWhenUsed/>
    <w:qFormat/>
    <w:uiPriority w:val="14"/>
    <w:pPr>
      <w:numPr>
        <w:ilvl w:val="1"/>
        <w:numId w:val="5"/>
      </w:numPr>
    </w:pPr>
  </w:style>
  <w:style w:type="paragraph" w:styleId="29">
    <w:name w:val="index heading"/>
    <w:basedOn w:val="30"/>
    <w:uiPriority w:val="0"/>
  </w:style>
  <w:style w:type="paragraph" w:customStyle="1" w:styleId="30">
    <w:name w:val="Titre1"/>
    <w:basedOn w:val="1"/>
    <w:next w:val="21"/>
    <w:qFormat/>
    <w:uiPriority w:val="0"/>
    <w:pPr>
      <w:keepNext/>
      <w:spacing w:before="240" w:after="120"/>
    </w:pPr>
    <w:rPr>
      <w:rFonts w:ascii="Liberation Sans" w:hAnsi="Liberation Sans" w:eastAsia="Noto Sans CJK SC" w:cs="Lohit Devanagari"/>
      <w:sz w:val="28"/>
      <w:szCs w:val="28"/>
    </w:rPr>
  </w:style>
  <w:style w:type="paragraph" w:styleId="31">
    <w:name w:val="toc 2"/>
    <w:basedOn w:val="1"/>
    <w:next w:val="1"/>
    <w:autoRedefine/>
    <w:unhideWhenUsed/>
    <w:qFormat/>
    <w:uiPriority w:val="39"/>
    <w:pPr>
      <w:spacing w:before="120" w:after="100"/>
      <w:ind w:left="220" w:firstLine="0"/>
    </w:pPr>
  </w:style>
  <w:style w:type="paragraph" w:styleId="32">
    <w:name w:val="Signature"/>
    <w:basedOn w:val="1"/>
    <w:next w:val="1"/>
    <w:link w:val="63"/>
    <w:semiHidden/>
    <w:qFormat/>
    <w:uiPriority w:val="5"/>
    <w:pPr>
      <w:spacing w:before="840" w:after="120"/>
      <w:ind w:left="5670" w:firstLine="0"/>
    </w:pPr>
  </w:style>
  <w:style w:type="paragraph" w:styleId="33">
    <w:name w:val="List Bullet"/>
    <w:basedOn w:val="15"/>
    <w:qFormat/>
    <w:uiPriority w:val="11"/>
    <w:pPr>
      <w:numPr>
        <w:ilvl w:val="0"/>
        <w:numId w:val="6"/>
      </w:numPr>
      <w:ind w:left="567" w:hanging="283"/>
    </w:pPr>
    <w:rPr>
      <w:rFonts w:eastAsia="Times New Roman" w:cs="Arial"/>
      <w:color w:val="auto"/>
      <w:szCs w:val="18"/>
      <w:lang w:eastAsia="fr-FR"/>
    </w:rPr>
  </w:style>
  <w:style w:type="paragraph" w:styleId="34">
    <w:name w:val="table of figures"/>
    <w:basedOn w:val="1"/>
    <w:next w:val="1"/>
    <w:unhideWhenUsed/>
    <w:qFormat/>
    <w:uiPriority w:val="99"/>
    <w:pPr>
      <w:spacing w:before="120" w:after="0"/>
    </w:pPr>
  </w:style>
  <w:style w:type="paragraph" w:styleId="35">
    <w:name w:val="Title"/>
    <w:basedOn w:val="1"/>
    <w:next w:val="1"/>
    <w:link w:val="57"/>
    <w:qFormat/>
    <w:uiPriority w:val="4"/>
    <w:pPr>
      <w:spacing w:before="240" w:after="240"/>
      <w:contextualSpacing/>
      <w:jc w:val="center"/>
    </w:pPr>
    <w:rPr>
      <w:rFonts w:eastAsiaTheme="majorEastAsia" w:cstheme="majorHAnsi"/>
      <w:b/>
      <w:color w:val="auto"/>
      <w:kern w:val="2"/>
      <w:sz w:val="28"/>
      <w:szCs w:val="30"/>
    </w:rPr>
  </w:style>
  <w:style w:type="paragraph" w:styleId="36">
    <w:name w:val="toc 1"/>
    <w:basedOn w:val="1"/>
    <w:next w:val="1"/>
    <w:autoRedefine/>
    <w:unhideWhenUsed/>
    <w:qFormat/>
    <w:uiPriority w:val="39"/>
    <w:pPr>
      <w:spacing w:before="120" w:after="100"/>
    </w:pPr>
  </w:style>
  <w:style w:type="character" w:customStyle="1" w:styleId="38">
    <w:name w:val="Lien Internet"/>
    <w:basedOn w:val="11"/>
    <w:unhideWhenUsed/>
    <w:qFormat/>
    <w:uiPriority w:val="99"/>
    <w:rPr>
      <w:color w:val="084E8E" w:themeColor="accent1"/>
      <w:u w:val="single"/>
      <w14:textFill>
        <w14:solidFill>
          <w14:schemeClr w14:val="accent1"/>
        </w14:solidFill>
      </w14:textFill>
    </w:rPr>
  </w:style>
  <w:style w:type="character" w:customStyle="1" w:styleId="39">
    <w:name w:val="Caractères de note de bas de page"/>
    <w:basedOn w:val="11"/>
    <w:qFormat/>
    <w:uiPriority w:val="28"/>
    <w:rPr>
      <w:vertAlign w:val="superscript"/>
    </w:rPr>
  </w:style>
  <w:style w:type="character" w:customStyle="1" w:styleId="40">
    <w:name w:val="Ancre de note de bas de page"/>
    <w:uiPriority w:val="0"/>
    <w:rPr>
      <w:vertAlign w:val="superscript"/>
    </w:rPr>
  </w:style>
  <w:style w:type="character" w:customStyle="1" w:styleId="41">
    <w:name w:val="Accentuation1"/>
    <w:basedOn w:val="11"/>
    <w:qFormat/>
    <w:uiPriority w:val="27"/>
    <w:rPr>
      <w:b/>
      <w:iCs/>
    </w:rPr>
  </w:style>
  <w:style w:type="character" w:customStyle="1" w:styleId="42">
    <w:name w:val="Article Car"/>
    <w:link w:val="43"/>
    <w:semiHidden/>
    <w:qFormat/>
    <w:uiPriority w:val="1"/>
    <w:rPr>
      <w:rFonts w:ascii="Marianne" w:hAnsi="Marianne" w:eastAsia="Times New Roman" w:cs="Times New Roman"/>
      <w:szCs w:val="24"/>
      <w:lang w:eastAsia="fr-FR"/>
    </w:rPr>
  </w:style>
  <w:style w:type="paragraph" w:customStyle="1" w:styleId="43">
    <w:name w:val="Article"/>
    <w:basedOn w:val="1"/>
    <w:link w:val="42"/>
    <w:semiHidden/>
    <w:qFormat/>
    <w:uiPriority w:val="1"/>
    <w:pPr>
      <w:keepLines/>
      <w:numPr>
        <w:ilvl w:val="0"/>
        <w:numId w:val="7"/>
      </w:numPr>
      <w:tabs>
        <w:tab w:val="left" w:pos="360"/>
      </w:tabs>
      <w:ind w:left="1134" w:hanging="1134"/>
    </w:pPr>
    <w:rPr>
      <w:rFonts w:eastAsia="Times New Roman" w:cs="Times New Roman"/>
      <w:color w:val="auto"/>
      <w:szCs w:val="24"/>
      <w:lang w:eastAsia="fr-FR"/>
    </w:rPr>
  </w:style>
  <w:style w:type="character" w:customStyle="1" w:styleId="44">
    <w:name w:val="Sans interligne Car"/>
    <w:basedOn w:val="11"/>
    <w:link w:val="45"/>
    <w:qFormat/>
    <w:uiPriority w:val="29"/>
    <w:rPr>
      <w:color w:val="000000" w:themeColor="text1"/>
      <w:sz w:val="20"/>
      <w14:textFill>
        <w14:solidFill>
          <w14:schemeClr w14:val="tx1"/>
        </w14:solidFill>
      </w14:textFill>
    </w:rPr>
  </w:style>
  <w:style w:type="paragraph" w:styleId="45">
    <w:name w:val="No Spacing"/>
    <w:link w:val="44"/>
    <w:unhideWhenUsed/>
    <w:qFormat/>
    <w:uiPriority w:val="29"/>
    <w:pPr>
      <w:widowControl/>
      <w:suppressAutoHyphens/>
      <w:bidi w:val="0"/>
      <w:spacing w:before="0" w:after="0" w:line="240" w:lineRule="auto"/>
      <w:jc w:val="both"/>
    </w:pPr>
    <w:rPr>
      <w:rFonts w:asciiTheme="minorHAnsi" w:hAnsiTheme="minorHAnsi" w:eastAsiaTheme="minorHAnsi" w:cstheme="minorBidi"/>
      <w:color w:val="000000" w:themeColor="text1"/>
      <w:kern w:val="0"/>
      <w:sz w:val="20"/>
      <w:szCs w:val="22"/>
      <w:lang w:val="fr-FR" w:eastAsia="en-US" w:bidi="ar-SA"/>
      <w14:textFill>
        <w14:solidFill>
          <w14:schemeClr w14:val="tx1"/>
        </w14:solidFill>
      </w14:textFill>
    </w:rPr>
  </w:style>
  <w:style w:type="character" w:customStyle="1" w:styleId="46">
    <w:name w:val="Titr tableau Car"/>
    <w:basedOn w:val="44"/>
    <w:link w:val="47"/>
    <w:qFormat/>
    <w:uiPriority w:val="22"/>
    <w:rPr>
      <w:rFonts w:ascii="Marianne" w:hAnsi="Marianne" w:eastAsia="Times New Roman" w:cs="Times New Roman"/>
      <w:b/>
      <w:color w:val="3891AF" w:themeColor="accent5" w:themeShade="BF"/>
      <w:sz w:val="20"/>
      <w:szCs w:val="20"/>
      <w:lang w:eastAsia="fr-FR"/>
    </w:rPr>
  </w:style>
  <w:style w:type="paragraph" w:customStyle="1" w:styleId="47">
    <w:name w:val="Titr tableau"/>
    <w:basedOn w:val="45"/>
    <w:link w:val="46"/>
    <w:qFormat/>
    <w:uiPriority w:val="22"/>
    <w:pPr>
      <w:keepNext/>
      <w:jc w:val="center"/>
    </w:pPr>
    <w:rPr>
      <w:rFonts w:ascii="Marianne" w:hAnsi="Marianne" w:eastAsia="Times New Roman" w:cs="Times New Roman"/>
      <w:b/>
      <w:color w:val="3891AF" w:themeColor="accent5" w:themeShade="BF"/>
      <w:szCs w:val="20"/>
      <w:lang w:eastAsia="fr-FR"/>
    </w:rPr>
  </w:style>
  <w:style w:type="character" w:customStyle="1" w:styleId="48">
    <w:name w:val="Titre 1 Car"/>
    <w:basedOn w:val="11"/>
    <w:qFormat/>
    <w:uiPriority w:val="6"/>
    <w:rPr>
      <w:rFonts w:ascii="Marianne" w:hAnsi="Marianne" w:eastAsiaTheme="majorEastAsia" w:cstheme="majorHAnsi"/>
      <w:b/>
      <w:bCs/>
      <w:color w:val="000000" w:themeColor="text1"/>
      <w:sz w:val="28"/>
      <w:szCs w:val="26"/>
      <w14:textFill>
        <w14:solidFill>
          <w14:schemeClr w14:val="tx1"/>
        </w14:solidFill>
      </w14:textFill>
    </w:rPr>
  </w:style>
  <w:style w:type="character" w:customStyle="1" w:styleId="49">
    <w:name w:val="Titre 2 Car"/>
    <w:basedOn w:val="11"/>
    <w:qFormat/>
    <w:uiPriority w:val="6"/>
    <w:rPr>
      <w:rFonts w:ascii="Marianne" w:hAnsi="Marianne" w:eastAsiaTheme="majorEastAsia" w:cstheme="majorHAnsi"/>
      <w:b/>
      <w:bCs/>
      <w:color w:val="3891AF" w:themeColor="accent5" w:themeShade="BF"/>
      <w:sz w:val="26"/>
      <w:szCs w:val="26"/>
    </w:rPr>
  </w:style>
  <w:style w:type="character" w:customStyle="1" w:styleId="50">
    <w:name w:val="Titre 3 Car"/>
    <w:basedOn w:val="11"/>
    <w:qFormat/>
    <w:uiPriority w:val="9"/>
    <w:rPr>
      <w:rFonts w:ascii="Marianne" w:hAnsi="Marianne" w:eastAsiaTheme="majorEastAsia" w:cstheme="minorHAnsi"/>
      <w:bCs/>
      <w:color w:val="000000" w:themeColor="text1"/>
      <w:sz w:val="24"/>
      <w:szCs w:val="26"/>
      <w14:textFill>
        <w14:solidFill>
          <w14:schemeClr w14:val="tx1"/>
        </w14:solidFill>
      </w14:textFill>
    </w:rPr>
  </w:style>
  <w:style w:type="character" w:customStyle="1" w:styleId="51">
    <w:name w:val="Titre 4 Car"/>
    <w:basedOn w:val="11"/>
    <w:qFormat/>
    <w:uiPriority w:val="6"/>
    <w:rPr>
      <w:rFonts w:ascii="Marianne" w:hAnsi="Marianne" w:eastAsiaTheme="majorEastAsia" w:cstheme="minorHAnsi"/>
      <w:b/>
      <w:bCs/>
      <w:iCs/>
      <w:color w:val="92D050"/>
      <w:szCs w:val="21"/>
    </w:rPr>
  </w:style>
  <w:style w:type="character" w:customStyle="1" w:styleId="52">
    <w:name w:val="Titre 7 Car"/>
    <w:basedOn w:val="11"/>
    <w:semiHidden/>
    <w:qFormat/>
    <w:uiPriority w:val="0"/>
    <w:rPr>
      <w:rFonts w:ascii="Times New Roman" w:hAnsi="Times New Roman" w:eastAsia="Times New Roman" w:cs="Times New Roman"/>
      <w:i/>
      <w:iCs/>
      <w:color w:val="404040"/>
      <w:sz w:val="24"/>
      <w:szCs w:val="24"/>
      <w:lang w:eastAsia="fr-FR"/>
    </w:rPr>
  </w:style>
  <w:style w:type="character" w:customStyle="1" w:styleId="53">
    <w:name w:val="Titre 8 Car"/>
    <w:basedOn w:val="11"/>
    <w:semiHidden/>
    <w:qFormat/>
    <w:uiPriority w:val="9"/>
    <w:rPr>
      <w:rFonts w:asciiTheme="majorHAnsi" w:hAnsiTheme="majorHAnsi" w:eastAsiaTheme="majorEastAsia" w:cstheme="majorBidi"/>
      <w:color w:val="404040" w:themeColor="text1" w:themeTint="BF"/>
      <w:szCs w:val="20"/>
      <w14:textFill>
        <w14:solidFill>
          <w14:schemeClr w14:val="tx1">
            <w14:lumMod w14:val="75000"/>
            <w14:lumOff w14:val="25000"/>
          </w14:schemeClr>
        </w14:solidFill>
      </w14:textFill>
    </w:rPr>
  </w:style>
  <w:style w:type="character" w:customStyle="1" w:styleId="54">
    <w:name w:val="Titre 9 Car"/>
    <w:basedOn w:val="11"/>
    <w:semiHidden/>
    <w:qFormat/>
    <w:uiPriority w:val="9"/>
    <w:rPr>
      <w:rFonts w:asciiTheme="majorHAnsi" w:hAnsiTheme="majorHAnsi" w:eastAsiaTheme="majorEastAsia" w:cstheme="majorBidi"/>
      <w:i/>
      <w:iCs/>
      <w:color w:val="404040" w:themeColor="text1" w:themeTint="BF"/>
      <w:szCs w:val="20"/>
      <w14:textFill>
        <w14:solidFill>
          <w14:schemeClr w14:val="tx1">
            <w14:lumMod w14:val="75000"/>
            <w14:lumOff w14:val="25000"/>
          </w14:schemeClr>
        </w14:solidFill>
      </w14:textFill>
    </w:rPr>
  </w:style>
  <w:style w:type="character" w:customStyle="1" w:styleId="55">
    <w:name w:val="Note de bas de page Car"/>
    <w:basedOn w:val="11"/>
    <w:link w:val="16"/>
    <w:semiHidden/>
    <w:qFormat/>
    <w:uiPriority w:val="0"/>
    <w:rPr>
      <w:rFonts w:eastAsia="Times New Roman" w:cs="Times New Roman"/>
      <w:sz w:val="18"/>
      <w:szCs w:val="20"/>
      <w:lang w:eastAsia="fr-FR"/>
    </w:rPr>
  </w:style>
  <w:style w:type="character" w:customStyle="1" w:styleId="56">
    <w:name w:val="Pied de page Car"/>
    <w:basedOn w:val="11"/>
    <w:link w:val="25"/>
    <w:qFormat/>
    <w:uiPriority w:val="17"/>
    <w:rPr>
      <w:rFonts w:ascii="Marianne" w:hAnsi="Marianne"/>
      <w:color w:val="000000" w:themeColor="text1"/>
      <w:sz w:val="18"/>
      <w14:textFill>
        <w14:solidFill>
          <w14:schemeClr w14:val="tx1"/>
        </w14:solidFill>
      </w14:textFill>
    </w:rPr>
  </w:style>
  <w:style w:type="character" w:customStyle="1" w:styleId="57">
    <w:name w:val="Titre Car"/>
    <w:basedOn w:val="11"/>
    <w:link w:val="35"/>
    <w:qFormat/>
    <w:uiPriority w:val="4"/>
    <w:rPr>
      <w:rFonts w:ascii="Marianne" w:hAnsi="Marianne" w:eastAsiaTheme="majorEastAsia" w:cstheme="majorHAnsi"/>
      <w:b/>
      <w:kern w:val="2"/>
      <w:sz w:val="28"/>
      <w:szCs w:val="30"/>
    </w:rPr>
  </w:style>
  <w:style w:type="character" w:customStyle="1" w:styleId="58">
    <w:name w:val="Citation Car"/>
    <w:basedOn w:val="11"/>
    <w:link w:val="59"/>
    <w:qFormat/>
    <w:uiPriority w:val="29"/>
    <w:rPr>
      <w:i/>
      <w:iCs/>
      <w:color w:val="000000"/>
      <w:szCs w:val="21"/>
    </w:rPr>
  </w:style>
  <w:style w:type="paragraph" w:styleId="59">
    <w:name w:val="Quote"/>
    <w:basedOn w:val="1"/>
    <w:next w:val="1"/>
    <w:link w:val="58"/>
    <w:qFormat/>
    <w:uiPriority w:val="29"/>
    <w:pPr>
      <w:ind w:left="284" w:firstLine="0"/>
    </w:pPr>
    <w:rPr>
      <w:i/>
      <w:iCs/>
    </w:rPr>
  </w:style>
  <w:style w:type="character" w:customStyle="1" w:styleId="60">
    <w:name w:val="Titre 5 Car"/>
    <w:basedOn w:val="11"/>
    <w:qFormat/>
    <w:uiPriority w:val="6"/>
    <w:rPr>
      <w:rFonts w:eastAsia="Times New Roman" w:cs="Times New Roman"/>
      <w:b/>
      <w:szCs w:val="24"/>
      <w:lang w:eastAsia="fr-FR"/>
    </w:rPr>
  </w:style>
  <w:style w:type="character" w:customStyle="1" w:styleId="61">
    <w:name w:val="Titre 6 Car"/>
    <w:basedOn w:val="11"/>
    <w:semiHidden/>
    <w:qFormat/>
    <w:uiPriority w:val="6"/>
    <w:rPr>
      <w:rFonts w:eastAsia="Times New Roman" w:cs="Times New Roman"/>
      <w:i/>
      <w:iCs/>
      <w:color w:val="275277"/>
      <w:szCs w:val="24"/>
      <w:lang w:eastAsia="fr-FR"/>
    </w:rPr>
  </w:style>
  <w:style w:type="character" w:customStyle="1" w:styleId="62">
    <w:name w:val="En-tête Car"/>
    <w:basedOn w:val="11"/>
    <w:link w:val="27"/>
    <w:qFormat/>
    <w:uiPriority w:val="99"/>
    <w:rPr>
      <w:caps/>
      <w:color w:val="000000" w:themeColor="text1"/>
      <w:sz w:val="18"/>
      <w14:textFill>
        <w14:solidFill>
          <w14:schemeClr w14:val="tx1"/>
        </w14:solidFill>
      </w14:textFill>
    </w:rPr>
  </w:style>
  <w:style w:type="character" w:customStyle="1" w:styleId="63">
    <w:name w:val="Signature Car"/>
    <w:basedOn w:val="11"/>
    <w:link w:val="32"/>
    <w:semiHidden/>
    <w:qFormat/>
    <w:uiPriority w:val="5"/>
    <w:rPr>
      <w:color w:val="000000"/>
      <w:szCs w:val="21"/>
    </w:rPr>
  </w:style>
  <w:style w:type="character" w:customStyle="1" w:styleId="64">
    <w:name w:val="Texte de bulles Car"/>
    <w:basedOn w:val="11"/>
    <w:link w:val="22"/>
    <w:semiHidden/>
    <w:qFormat/>
    <w:uiPriority w:val="99"/>
    <w:rPr>
      <w:rFonts w:ascii="Tahoma" w:hAnsi="Tahoma" w:cs="Tahoma"/>
      <w:color w:val="000000" w:themeColor="text1"/>
      <w:sz w:val="16"/>
      <w:szCs w:val="16"/>
      <w14:textFill>
        <w14:solidFill>
          <w14:schemeClr w14:val="tx1"/>
        </w14:solidFill>
      </w14:textFill>
    </w:rPr>
  </w:style>
  <w:style w:type="character" w:customStyle="1" w:styleId="65">
    <w:name w:val="Tableau Car"/>
    <w:basedOn w:val="46"/>
    <w:link w:val="66"/>
    <w:qFormat/>
    <w:uiPriority w:val="22"/>
    <w:rPr>
      <w:rFonts w:ascii="Marianne" w:hAnsi="Marianne" w:eastAsia="Times New Roman" w:cs="Times New Roman"/>
      <w:color w:val="000000" w:themeColor="text1"/>
      <w:sz w:val="20"/>
      <w:szCs w:val="20"/>
      <w:lang w:eastAsia="fr-FR"/>
      <w14:textFill>
        <w14:solidFill>
          <w14:schemeClr w14:val="tx1"/>
        </w14:solidFill>
      </w14:textFill>
    </w:rPr>
  </w:style>
  <w:style w:type="paragraph" w:customStyle="1" w:styleId="66">
    <w:name w:val="Tableau"/>
    <w:basedOn w:val="47"/>
    <w:link w:val="65"/>
    <w:autoRedefine/>
    <w:qFormat/>
    <w:uiPriority w:val="22"/>
    <w:rPr>
      <w:color w:val="000000" w:themeColor="text1"/>
      <w14:textFill>
        <w14:solidFill>
          <w14:schemeClr w14:val="tx1"/>
        </w14:solidFill>
      </w14:textFill>
    </w:rPr>
  </w:style>
  <w:style w:type="character" w:customStyle="1" w:styleId="67">
    <w:name w:val="Image Car"/>
    <w:basedOn w:val="11"/>
    <w:link w:val="68"/>
    <w:qFormat/>
    <w:uiPriority w:val="24"/>
    <w:rPr>
      <w:color w:val="000000"/>
      <w:szCs w:val="21"/>
      <w:lang w:eastAsia="fr-FR"/>
    </w:rPr>
  </w:style>
  <w:style w:type="paragraph" w:customStyle="1" w:styleId="68">
    <w:name w:val="Image"/>
    <w:basedOn w:val="1"/>
    <w:next w:val="19"/>
    <w:link w:val="67"/>
    <w:qFormat/>
    <w:uiPriority w:val="24"/>
    <w:pPr>
      <w:keepNext/>
      <w:jc w:val="center"/>
    </w:pPr>
    <w:rPr>
      <w:lang w:eastAsia="fr-FR"/>
    </w:rPr>
  </w:style>
  <w:style w:type="character" w:customStyle="1" w:styleId="69">
    <w:name w:val="Encadré Car"/>
    <w:basedOn w:val="11"/>
    <w:link w:val="70"/>
    <w:qFormat/>
    <w:uiPriority w:val="19"/>
    <w:rPr>
      <w:rFonts w:ascii="Marianne" w:hAnsi="Marianne"/>
      <w:color w:val="000000" w:themeColor="text1"/>
      <w:szCs w:val="21"/>
      <w:shd w:val="clear" w:fill="CDE5F6"/>
      <w14:textFill>
        <w14:solidFill>
          <w14:schemeClr w14:val="tx1"/>
        </w14:solidFill>
      </w14:textFill>
    </w:rPr>
  </w:style>
  <w:style w:type="paragraph" w:customStyle="1" w:styleId="70">
    <w:name w:val="Encadré"/>
    <w:basedOn w:val="1"/>
    <w:link w:val="69"/>
    <w:qFormat/>
    <w:uiPriority w:val="19"/>
    <w:pPr>
      <w:pBdr>
        <w:top w:val="single" w:color="3891AF" w:sz="6" w:space="1"/>
        <w:left w:val="single" w:color="3891AF" w:sz="6" w:space="4"/>
        <w:bottom w:val="single" w:color="3891AF" w:sz="6" w:space="1"/>
        <w:right w:val="single" w:color="3891AF" w:sz="6" w:space="4"/>
      </w:pBdr>
      <w:shd w:val="clear" w:color="auto" w:fill="CDE5F6" w:themeFill="accent2"/>
    </w:pPr>
  </w:style>
  <w:style w:type="character" w:customStyle="1" w:styleId="71">
    <w:name w:val="Par. av liste Car"/>
    <w:basedOn w:val="11"/>
    <w:link w:val="72"/>
    <w:qFormat/>
    <w:uiPriority w:val="10"/>
    <w:rPr>
      <w:color w:val="000000"/>
      <w:szCs w:val="21"/>
    </w:rPr>
  </w:style>
  <w:style w:type="paragraph" w:customStyle="1" w:styleId="72">
    <w:name w:val="Par. av liste"/>
    <w:basedOn w:val="1"/>
    <w:next w:val="33"/>
    <w:link w:val="71"/>
    <w:qFormat/>
    <w:uiPriority w:val="10"/>
    <w:pPr>
      <w:keepNext/>
    </w:pPr>
  </w:style>
  <w:style w:type="character" w:customStyle="1" w:styleId="73">
    <w:name w:val="Décide Car"/>
    <w:basedOn w:val="11"/>
    <w:link w:val="74"/>
    <w:semiHidden/>
    <w:qFormat/>
    <w:uiPriority w:val="2"/>
    <w:rPr>
      <w:b/>
      <w:color w:val="000000"/>
      <w:szCs w:val="21"/>
    </w:rPr>
  </w:style>
  <w:style w:type="paragraph" w:customStyle="1" w:styleId="74">
    <w:name w:val="Décide"/>
    <w:basedOn w:val="1"/>
    <w:link w:val="73"/>
    <w:semiHidden/>
    <w:qFormat/>
    <w:uiPriority w:val="2"/>
    <w:pPr>
      <w:keepNext/>
      <w:spacing w:before="360" w:after="240"/>
    </w:pPr>
    <w:rPr>
      <w:b/>
    </w:rPr>
  </w:style>
  <w:style w:type="character" w:customStyle="1" w:styleId="75">
    <w:name w:val="Fonction signataire Car"/>
    <w:basedOn w:val="63"/>
    <w:link w:val="76"/>
    <w:semiHidden/>
    <w:qFormat/>
    <w:uiPriority w:val="4"/>
    <w:rPr>
      <w:color w:val="000000"/>
      <w:szCs w:val="21"/>
    </w:rPr>
  </w:style>
  <w:style w:type="paragraph" w:customStyle="1" w:styleId="76">
    <w:name w:val="Fonction signataire"/>
    <w:basedOn w:val="32"/>
    <w:next w:val="32"/>
    <w:link w:val="75"/>
    <w:semiHidden/>
    <w:qFormat/>
    <w:uiPriority w:val="4"/>
    <w:pPr>
      <w:keepNext/>
      <w:spacing w:before="120" w:after="840"/>
    </w:pPr>
  </w:style>
  <w:style w:type="character" w:customStyle="1" w:styleId="77">
    <w:name w:val="Lieu et date Car"/>
    <w:basedOn w:val="11"/>
    <w:link w:val="78"/>
    <w:semiHidden/>
    <w:qFormat/>
    <w:uiPriority w:val="3"/>
    <w:rPr>
      <w:color w:val="000000"/>
      <w:szCs w:val="21"/>
    </w:rPr>
  </w:style>
  <w:style w:type="paragraph" w:customStyle="1" w:styleId="78">
    <w:name w:val="Lieu et date"/>
    <w:basedOn w:val="1"/>
    <w:next w:val="76"/>
    <w:link w:val="77"/>
    <w:semiHidden/>
    <w:qFormat/>
    <w:uiPriority w:val="3"/>
    <w:pPr>
      <w:keepNext/>
      <w:spacing w:before="360" w:after="120"/>
    </w:pPr>
  </w:style>
  <w:style w:type="character" w:customStyle="1" w:styleId="79">
    <w:name w:val="Délibéré Car"/>
    <w:basedOn w:val="11"/>
    <w:link w:val="80"/>
    <w:semiHidden/>
    <w:qFormat/>
    <w:uiPriority w:val="0"/>
    <w:rPr>
      <w:color w:val="000000"/>
      <w:szCs w:val="21"/>
    </w:rPr>
  </w:style>
  <w:style w:type="paragraph" w:customStyle="1" w:styleId="80">
    <w:name w:val="Délibéré"/>
    <w:basedOn w:val="1"/>
    <w:link w:val="79"/>
    <w:semiHidden/>
    <w:qFormat/>
    <w:uiPriority w:val="0"/>
    <w:pPr>
      <w:spacing w:before="360" w:after="120"/>
    </w:pPr>
  </w:style>
  <w:style w:type="character" w:customStyle="1" w:styleId="81">
    <w:name w:val="Sous-titre Car"/>
    <w:basedOn w:val="11"/>
    <w:link w:val="13"/>
    <w:qFormat/>
    <w:uiPriority w:val="5"/>
    <w:rPr>
      <w:rFonts w:ascii="Marianne" w:hAnsi="Marianne" w:eastAsiaTheme="majorEastAsia" w:cstheme="majorBidi"/>
      <w:b/>
      <w:iCs/>
      <w:color w:val="3891AF" w:themeColor="accent5" w:themeShade="BF"/>
      <w:spacing w:val="15"/>
      <w:sz w:val="24"/>
      <w:szCs w:val="24"/>
    </w:rPr>
  </w:style>
  <w:style w:type="character" w:customStyle="1" w:styleId="82">
    <w:name w:val="Unresolved Mention"/>
    <w:basedOn w:val="11"/>
    <w:semiHidden/>
    <w:unhideWhenUsed/>
    <w:qFormat/>
    <w:uiPriority w:val="99"/>
    <w:rPr>
      <w:color w:val="605E5C"/>
      <w:shd w:val="clear" w:fill="E1DFDD"/>
    </w:rPr>
  </w:style>
  <w:style w:type="character" w:customStyle="1" w:styleId="83">
    <w:name w:val="Commentaire Car"/>
    <w:basedOn w:val="11"/>
    <w:link w:val="18"/>
    <w:qFormat/>
    <w:uiPriority w:val="99"/>
    <w:rPr>
      <w:rFonts w:ascii="Marianne" w:hAnsi="Marianne"/>
      <w:color w:val="000000" w:themeColor="text1"/>
      <w:sz w:val="20"/>
      <w:szCs w:val="20"/>
      <w14:textFill>
        <w14:solidFill>
          <w14:schemeClr w14:val="tx1"/>
        </w14:solidFill>
      </w14:textFill>
    </w:rPr>
  </w:style>
  <w:style w:type="character" w:customStyle="1" w:styleId="84">
    <w:name w:val="Objet du commentaire Car"/>
    <w:basedOn w:val="83"/>
    <w:link w:val="17"/>
    <w:semiHidden/>
    <w:qFormat/>
    <w:uiPriority w:val="99"/>
    <w:rPr>
      <w:rFonts w:ascii="Marianne" w:hAnsi="Marianne"/>
      <w:b/>
      <w:bCs/>
      <w:color w:val="000000" w:themeColor="text1"/>
      <w:sz w:val="20"/>
      <w:szCs w:val="20"/>
      <w14:textFill>
        <w14:solidFill>
          <w14:schemeClr w14:val="tx1"/>
        </w14:solidFill>
      </w14:textFill>
    </w:rPr>
  </w:style>
  <w:style w:type="character" w:customStyle="1" w:styleId="85">
    <w:name w:val="Accentuation forte"/>
    <w:qFormat/>
    <w:uiPriority w:val="0"/>
    <w:rPr>
      <w:b/>
      <w:bCs/>
    </w:rPr>
  </w:style>
  <w:style w:type="paragraph" w:customStyle="1" w:styleId="86">
    <w:name w:val="Index"/>
    <w:basedOn w:val="1"/>
    <w:qFormat/>
    <w:uiPriority w:val="0"/>
    <w:pPr>
      <w:suppressLineNumbers/>
    </w:pPr>
    <w:rPr>
      <w:rFonts w:cs="Lohit Devanagari"/>
    </w:rPr>
  </w:style>
  <w:style w:type="paragraph" w:customStyle="1" w:styleId="87">
    <w:name w:val="En-tête et pied de page"/>
    <w:basedOn w:val="1"/>
    <w:qFormat/>
    <w:uiPriority w:val="0"/>
  </w:style>
  <w:style w:type="paragraph" w:customStyle="1" w:styleId="88">
    <w:name w:val="TOC Heading"/>
    <w:basedOn w:val="2"/>
    <w:next w:val="1"/>
    <w:unhideWhenUsed/>
    <w:qFormat/>
    <w:uiPriority w:val="39"/>
    <w:pPr>
      <w:numPr>
        <w:ilvl w:val="0"/>
        <w:numId w:val="0"/>
      </w:numPr>
      <w:spacing w:before="240" w:after="0" w:line="259" w:lineRule="auto"/>
      <w:outlineLvl w:val="9"/>
    </w:pPr>
    <w:rPr>
      <w:rFonts w:asciiTheme="majorHAnsi" w:hAnsiTheme="majorHAnsi" w:cstheme="majorBidi"/>
      <w:b w:val="0"/>
      <w:bCs w:val="0"/>
      <w:color w:val="063B6B" w:themeColor="accent1" w:themeShade="BF"/>
      <w:sz w:val="32"/>
      <w:szCs w:val="32"/>
      <w:lang w:eastAsia="fr-FR"/>
    </w:rPr>
  </w:style>
  <w:style w:type="paragraph" w:customStyle="1" w:styleId="89">
    <w:name w:val="Standard"/>
    <w:qFormat/>
    <w:uiPriority w:val="0"/>
    <w:pPr>
      <w:keepNext w:val="0"/>
      <w:keepLines w:val="0"/>
      <w:widowControl/>
      <w:suppressAutoHyphens/>
      <w:bidi w:val="0"/>
      <w:spacing w:before="0" w:beforeAutospacing="0" w:after="0" w:afterAutospacing="0"/>
      <w:ind w:left="0" w:right="0" w:firstLine="0"/>
      <w:jc w:val="left"/>
    </w:pPr>
    <w:rPr>
      <w:rFonts w:ascii="Times New Roman" w:hAnsi="Times New Roman" w:eastAsia="Times New Roman" w:cs="Times New Roman"/>
      <w:color w:val="auto"/>
      <w:kern w:val="0"/>
      <w:sz w:val="24"/>
      <w:szCs w:val="24"/>
      <w:lang w:val="en-US" w:eastAsia="zh-CN" w:bidi="ar-SA"/>
    </w:rPr>
  </w:style>
  <w:style w:type="paragraph" w:customStyle="1" w:styleId="90">
    <w:name w:val="Text body"/>
    <w:basedOn w:val="89"/>
    <w:qFormat/>
    <w:uiPriority w:val="0"/>
    <w:pPr>
      <w:keepNext w:val="0"/>
      <w:keepLines w:val="0"/>
      <w:widowControl/>
      <w:suppressAutoHyphens/>
      <w:spacing w:before="0" w:beforeAutospacing="0" w:after="140" w:afterAutospacing="0" w:line="276" w:lineRule="auto"/>
      <w:ind w:left="0" w:right="0" w:firstLine="0"/>
      <w:jc w:val="left"/>
    </w:pPr>
    <w:rPr>
      <w:rFonts w:ascii="Times New Roman" w:hAnsi="Times New Roman" w:eastAsia="Times New Roman" w:cs="Times New Roman"/>
      <w:kern w:val="0"/>
      <w:sz w:val="24"/>
      <w:szCs w:val="24"/>
      <w:lang w:val="en-US" w:eastAsia="zh-CN" w:bidi="ar-SA"/>
    </w:rPr>
  </w:style>
  <w:style w:type="table" w:styleId="91">
    <w:name w:val="Table Columns 4"/>
    <w:basedOn w:val="37"/>
    <w:qFormat/>
    <w:uiPriority w:val="0"/>
    <w:pPr>
      <w:spacing w:after="0" w:line="240" w:lineRule="auto"/>
      <w:jc w:val="center"/>
    </w:pPr>
    <w:rPr>
      <w:color w:val="000000" w:themeColor="text1"/>
      <w:szCs w:val="20"/>
      <w:lang w:eastAsia="fr-FR"/>
      <w14:textFill>
        <w14:solidFill>
          <w14:schemeClr w14:val="tx1"/>
        </w14:solidFill>
      </w14:textFill>
    </w:rPr>
    <w:tblPr>
      <w:tblBorders>
        <w:insideH w:val="single" w:color="232253" w:themeColor="text2" w:sz="8" w:space="0"/>
      </w:tblBorders>
    </w:tblPr>
    <w:tcPr>
      <w:vAlign w:val="center"/>
    </w:tcPr>
    <w:tblStylePr w:type="firstRow">
      <w:pPr>
        <w:jc w:val="center"/>
      </w:pPr>
      <w:rPr>
        <w:rFonts w:asciiTheme="minorHAnsi" w:hAnsiTheme="minorHAnsi"/>
        <w:b/>
        <w:color w:val="FFFFFF"/>
      </w:rPr>
      <w:tcPr>
        <w:tcBorders>
          <w:bottom w:val="single" w:color="232253" w:themeColor="text2" w:sz="18" w:space="0"/>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styleId="92">
    <w:name w:val="Table Grid"/>
    <w:basedOn w:val="37"/>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3">
    <w:name w:val="Light Shading"/>
    <w:basedOn w:val="37"/>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94">
    <w:name w:val="Tableau Arcep 2"/>
    <w:basedOn w:val="91"/>
    <w:uiPriority w:val="99"/>
    <w:tblPr>
      <w:tblBorders>
        <w:top w:val="single" w:color="232253" w:themeColor="text2" w:sz="4" w:space="0"/>
        <w:left w:val="single" w:color="232253" w:themeColor="text2" w:sz="4" w:space="0"/>
        <w:bottom w:val="single" w:color="232253" w:themeColor="text2" w:sz="4" w:space="0"/>
        <w:right w:val="single" w:color="232253" w:themeColor="text2" w:sz="4" w:space="0"/>
        <w:insideH w:val="single" w:color="232253" w:themeColor="text2" w:sz="4" w:space="0"/>
        <w:insideV w:val="single" w:color="232253" w:themeColor="text2" w:sz="4" w:space="0"/>
      </w:tblBorders>
    </w:tblPr>
    <w:tcPr>
      <w:shd w:val="clear" w:color="auto" w:fill="auto"/>
    </w:tcPr>
    <w:tblStylePr w:type="firstRow">
      <w:pPr>
        <w:jc w:val="left"/>
      </w:pPr>
      <w:rPr>
        <w:rFonts w:asciiTheme="minorHAnsi" w:hAnsiTheme="minorHAnsi"/>
        <w:b/>
        <w:color w:val="auto"/>
        <w:sz w:val="22"/>
      </w:rPr>
      <w:tcPr>
        <w:tcBorders>
          <w:bottom w:val="single" w:color="232253" w:themeColor="text2" w:sz="12" w:space="0"/>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95">
    <w:name w:val="Calendrier 1"/>
    <w:basedOn w:val="37"/>
    <w:qFormat/>
    <w:uiPriority w:val="99"/>
    <w:pPr>
      <w:spacing w:after="0" w:line="240" w:lineRule="auto"/>
    </w:pPr>
    <w:rPr>
      <w:rFonts w:eastAsiaTheme="minorEastAsia"/>
      <w:lang w:eastAsia="fr-FR"/>
    </w:rPr>
    <w:tcPr>
      <w:shd w:val="clear" w:color="auto" w:fill="auto"/>
    </w:tcPr>
    <w:tblStylePr w:type="firstRow">
      <w:pPr>
        <w:wordWrap/>
        <w:spacing w:beforeLines="0" w:afterLines="0" w:line="240" w:lineRule="auto"/>
      </w:pPr>
      <w:rPr>
        <w:rFonts w:asciiTheme="minorHAnsi" w:hAnsiTheme="minorHAnsi"/>
        <w:b/>
        <w:i w:val="0"/>
        <w:color w:val="000000"/>
        <w:sz w:val="44"/>
      </w:rPr>
      <w:tcPr>
        <w:vAlign w:val="bottom"/>
      </w:tcPr>
    </w:tblStylePr>
    <w:tblStylePr w:type="lastRow">
      <w:tcPr>
        <w:tcBorders>
          <w:top w:val="nil"/>
          <w:left w:val="nil"/>
          <w:bottom w:val="nil"/>
          <w:right w:val="nil"/>
          <w:insideH w:val="nil"/>
          <w:insideV w:val="nil"/>
          <w:tl2br w:val="nil"/>
          <w:tr2bl w:val="nil"/>
        </w:tcBorders>
        <w:shd w:val="clear" w:color="auto" w:fill="auto"/>
      </w:tcPr>
    </w:tblStylePr>
    <w:tblStylePr w:type="band1Horz">
      <w:tcPr>
        <w:tcBorders>
          <w:top w:val="nil"/>
          <w:left w:val="nil"/>
          <w:bottom w:val="nil"/>
          <w:right w:val="nil"/>
          <w:insideH w:val="nil"/>
          <w:insideV w:val="nil"/>
          <w:tl2br w:val="nil"/>
          <w:tr2bl w:val="nil"/>
        </w:tcBorders>
        <w:shd w:val="clear" w:color="auto" w:fill="auto"/>
      </w:tcPr>
    </w:tblStylePr>
    <w:tblStylePr w:type="band2Horz">
      <w:tcPr>
        <w:tcBorders>
          <w:top w:val="single" w:color="000000" w:themeColor="text1" w:sz="24" w:space="0"/>
          <w:left w:val="nil"/>
          <w:bottom w:val="single" w:color="000000" w:themeColor="text1" w:sz="24" w:space="0"/>
          <w:right w:val="nil"/>
          <w:insideH w:val="nil"/>
          <w:insideV w:val="nil"/>
          <w:tl2br w:val="nil"/>
          <w:tr2bl w:val="nil"/>
        </w:tcBorders>
        <w:shd w:val="clear" w:color="auto" w:fill="auto"/>
      </w:tcPr>
    </w:tblStylePr>
  </w:style>
  <w:style w:type="table" w:customStyle="1" w:styleId="96">
    <w:name w:val="Grille du tableau1"/>
    <w:basedOn w:val="37"/>
    <w:qFormat/>
    <w:uiPriority w:val="59"/>
    <w:pPr>
      <w:spacing w:before="200"/>
    </w:pPr>
    <w:rPr>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5.xml"/><Relationship Id="rId16" Type="http://schemas.openxmlformats.org/officeDocument/2006/relationships/customXml" Target="../customXml/item4.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B.XSL" StyleName="GB7714"/>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8A3389-DF36-4402-ADA3-010DFF3EF199}">
  <ds:schemaRefs/>
</ds:datastoreItem>
</file>

<file path=customXml/itemProps3.xml><?xml version="1.0" encoding="utf-8"?>
<ds:datastoreItem xmlns:ds="http://schemas.openxmlformats.org/officeDocument/2006/customXml" ds:itemID="{A0530E89-1C9A-44F1-90C5-D7AACBA2412F}">
  <ds:schemaRefs/>
</ds:datastoreItem>
</file>

<file path=customXml/itemProps4.xml><?xml version="1.0" encoding="utf-8"?>
<ds:datastoreItem xmlns:ds="http://schemas.openxmlformats.org/officeDocument/2006/customXml" ds:itemID="{5E193B2E-45AF-42E9-9481-39C16DD46B08}">
  <ds:schemaRefs/>
</ds:datastoreItem>
</file>

<file path=customXml/itemProps5.xml><?xml version="1.0" encoding="utf-8"?>
<ds:datastoreItem xmlns:ds="http://schemas.openxmlformats.org/officeDocument/2006/customXml" ds:itemID="{A89BC212-C914-43CE-BE69-C6A0A3F0AE7D}">
  <ds:schemaRefs/>
</ds:datastoreItem>
</file>

<file path=docProps/app.xml><?xml version="1.0" encoding="utf-8"?>
<Properties xmlns="http://schemas.openxmlformats.org/officeDocument/2006/extended-properties" xmlns:vt="http://schemas.openxmlformats.org/officeDocument/2006/docPropsVTypes">
  <Template>Note.dotx</Template>
  <Company>ARCEP</Company>
  <Pages>8</Pages>
  <Words>1981</Words>
  <Characters>10898</Characters>
  <Paragraphs>25</Paragraphs>
  <TotalTime>9</TotalTime>
  <ScaleCrop>false</ScaleCrop>
  <LinksUpToDate>false</LinksUpToDate>
  <CharactersWithSpaces>12854</CharactersWithSpaces>
  <Application>WPS Office_12.2.0.23196_F1E327BC-269C-435d-A152-05C5408002CA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2025-01-06T09:32:00Z</dcterms:created>
  <dc:creator>Anais Aubert</dc:creator>
  <cp:lastModifiedBy>Bernard Velez</cp:lastModifiedBy>
  <cp:lastPrinted>2026-02-17T12:57:22Z</cp:lastPrinted>
  <dcterms:modified xsi:type="dcterms:W3CDTF">2026-02-17T12:57:27Z</dcterms:modified>
  <dc:title>Modèle Note IGN</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y fmtid="{D5CDD505-2E9C-101B-9397-08002B2CF9AE}" pid="3" name="ICV">
    <vt:lpwstr>EE48731A3983444DB046C6800DFFDEA9_13</vt:lpwstr>
  </property>
  <property fmtid="{D5CDD505-2E9C-101B-9397-08002B2CF9AE}" pid="4" name="KSOProductBuildVer">
    <vt:lpwstr>1036-12.2.0.23196</vt:lpwstr>
  </property>
</Properties>
</file>